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2E135">
      <w:pPr>
        <w:bidi w:val="0"/>
        <w:jc w:val="right"/>
        <w:rPr>
          <w:rFonts w:hint="default"/>
          <w:lang w:val="ru-RU"/>
        </w:rPr>
      </w:pPr>
      <w:r>
        <w:t>Приложение</w:t>
      </w:r>
      <w:r>
        <w:rPr>
          <w:rFonts w:hint="default"/>
          <w:lang w:val="ru-RU"/>
        </w:rPr>
        <w:t xml:space="preserve"> к постановлению </w:t>
      </w:r>
    </w:p>
    <w:p w14:paraId="43A3B550">
      <w:pPr>
        <w:bidi w:val="0"/>
        <w:jc w:val="right"/>
        <w:rPr>
          <w:rFonts w:hint="default"/>
          <w:lang w:val="ru-RU"/>
        </w:rPr>
      </w:pPr>
      <w:r>
        <w:rPr>
          <w:rFonts w:hint="default"/>
          <w:lang w:val="ru-RU"/>
        </w:rPr>
        <w:t>главы</w:t>
      </w:r>
    </w:p>
    <w:p w14:paraId="25884CF7">
      <w:pPr>
        <w:bidi w:val="0"/>
        <w:jc w:val="right"/>
        <w:rPr>
          <w:rFonts w:hint="default"/>
          <w:lang w:val="ru-RU"/>
        </w:rPr>
      </w:pPr>
      <w:r>
        <w:rPr>
          <w:rFonts w:hint="default"/>
          <w:lang w:val="ru-RU"/>
        </w:rPr>
        <w:t>муниципального образования</w:t>
      </w:r>
    </w:p>
    <w:p w14:paraId="0E412C64">
      <w:pPr>
        <w:bidi w:val="0"/>
        <w:jc w:val="right"/>
        <w:rPr>
          <w:rFonts w:hint="default"/>
          <w:lang w:val="ru-RU"/>
        </w:rPr>
      </w:pPr>
      <w:r>
        <w:rPr>
          <w:rFonts w:hint="default"/>
          <w:lang w:val="ru-RU"/>
        </w:rPr>
        <w:t>«Гиагинское сельское поселение»</w:t>
      </w:r>
    </w:p>
    <w:p w14:paraId="2C25E5B1">
      <w:pPr>
        <w:bidi w:val="0"/>
        <w:jc w:val="right"/>
        <w:rPr>
          <w:rFonts w:hint="default"/>
          <w:lang w:val="ru-RU"/>
        </w:rPr>
      </w:pPr>
      <w:r>
        <w:rPr>
          <w:rFonts w:hint="default"/>
          <w:lang w:val="ru-RU"/>
        </w:rPr>
        <w:t>№</w:t>
      </w:r>
      <w:r>
        <w:rPr>
          <w:rFonts w:hint="default"/>
          <w:u w:val="single"/>
          <w:lang w:val="ru-RU"/>
        </w:rPr>
        <w:t xml:space="preserve"> 94 от  02 июля 2024 г.</w:t>
      </w:r>
    </w:p>
    <w:p w14:paraId="24C0CBB5">
      <w:pPr>
        <w:spacing w:before="0"/>
        <w:ind w:left="111" w:right="229" w:hanging="1"/>
        <w:jc w:val="center"/>
        <w:rPr>
          <w:rFonts w:hint="default"/>
          <w:b/>
          <w:bCs/>
          <w:color w:val="26282F"/>
          <w:lang w:val="ru-RU"/>
        </w:rPr>
      </w:pPr>
      <w:r>
        <w:rPr>
          <w:b/>
          <w:bCs/>
          <w:color w:val="26282F"/>
          <w:lang w:val="ru-RU"/>
        </w:rPr>
        <w:t>АДМИНИСТРАТИВНЫЙ</w:t>
      </w:r>
      <w:r>
        <w:rPr>
          <w:rFonts w:hint="default"/>
          <w:b/>
          <w:bCs/>
          <w:color w:val="26282F"/>
          <w:lang w:val="ru-RU"/>
        </w:rPr>
        <w:t xml:space="preserve"> РЕГЛАМЕНТ</w:t>
      </w:r>
    </w:p>
    <w:p w14:paraId="74064983">
      <w:pPr>
        <w:spacing w:before="0"/>
        <w:ind w:left="111" w:right="229" w:hanging="1"/>
        <w:jc w:val="center"/>
        <w:rPr>
          <w:rFonts w:hint="default"/>
          <w:b/>
          <w:sz w:val="24"/>
          <w:lang w:val="ru-RU"/>
        </w:rPr>
      </w:pPr>
      <w:r>
        <w:rPr>
          <w:b/>
          <w:color w:val="26282F"/>
          <w:sz w:val="24"/>
        </w:rPr>
        <w:t>по предоставлению муниципальной услуги «Выдача разрешения на перемещение</w:t>
      </w:r>
      <w:r>
        <w:rPr>
          <w:b/>
          <w:color w:val="26282F"/>
          <w:spacing w:val="1"/>
          <w:sz w:val="24"/>
        </w:rPr>
        <w:t xml:space="preserve"> </w:t>
      </w:r>
      <w:r>
        <w:rPr>
          <w:b/>
          <w:color w:val="26282F"/>
          <w:sz w:val="24"/>
        </w:rPr>
        <w:t>отходов строительства, сноса зданий и сооружений, в том числе грунтов и согласование</w:t>
      </w:r>
      <w:r>
        <w:rPr>
          <w:b/>
          <w:color w:val="26282F"/>
          <w:spacing w:val="-51"/>
          <w:sz w:val="24"/>
        </w:rPr>
        <w:t xml:space="preserve"> </w:t>
      </w:r>
      <w:r>
        <w:rPr>
          <w:b/>
          <w:color w:val="26282F"/>
          <w:sz w:val="24"/>
        </w:rPr>
        <w:t>схемы движения транспорта и пешеходов на период проведения работ на проезжей</w:t>
      </w:r>
      <w:r>
        <w:rPr>
          <w:b/>
          <w:color w:val="26282F"/>
          <w:spacing w:val="1"/>
          <w:sz w:val="24"/>
        </w:rPr>
        <w:t xml:space="preserve"> </w:t>
      </w:r>
      <w:r>
        <w:rPr>
          <w:b/>
          <w:color w:val="26282F"/>
          <w:sz w:val="24"/>
        </w:rPr>
        <w:t>части на территории муниципального образования</w:t>
      </w:r>
      <w:r>
        <w:rPr>
          <w:rFonts w:hint="default"/>
          <w:b/>
          <w:color w:val="26282F"/>
          <w:sz w:val="24"/>
          <w:lang w:val="ru-RU"/>
        </w:rPr>
        <w:t xml:space="preserve"> «Гиагинское сельское поселение»</w:t>
      </w:r>
    </w:p>
    <w:p w14:paraId="66F6C2A3">
      <w:pPr>
        <w:pStyle w:val="5"/>
        <w:ind w:left="0" w:firstLine="0"/>
        <w:jc w:val="left"/>
        <w:rPr>
          <w:b/>
          <w:sz w:val="28"/>
        </w:rPr>
      </w:pPr>
    </w:p>
    <w:p w14:paraId="114A6737">
      <w:pPr>
        <w:pStyle w:val="2"/>
        <w:numPr>
          <w:ilvl w:val="0"/>
          <w:numId w:val="1"/>
        </w:numPr>
        <w:tabs>
          <w:tab w:val="left" w:pos="4294"/>
        </w:tabs>
        <w:spacing w:before="168" w:after="0" w:line="240" w:lineRule="auto"/>
        <w:ind w:left="4293" w:right="0" w:hanging="252"/>
        <w:jc w:val="left"/>
      </w:pPr>
      <w:r>
        <w:rPr>
          <w:color w:val="26282F"/>
        </w:rPr>
        <w:t>Общие</w:t>
      </w:r>
      <w:r>
        <w:rPr>
          <w:color w:val="26282F"/>
          <w:spacing w:val="-6"/>
        </w:rPr>
        <w:t xml:space="preserve"> </w:t>
      </w:r>
      <w:r>
        <w:rPr>
          <w:color w:val="26282F"/>
        </w:rPr>
        <w:t>положения</w:t>
      </w:r>
    </w:p>
    <w:p w14:paraId="5DCB61B0">
      <w:pPr>
        <w:pStyle w:val="5"/>
        <w:spacing w:before="2"/>
        <w:ind w:left="0" w:firstLine="0"/>
        <w:jc w:val="left"/>
        <w:rPr>
          <w:b/>
          <w:sz w:val="33"/>
        </w:rPr>
      </w:pPr>
    </w:p>
    <w:p w14:paraId="267A756D">
      <w:pPr>
        <w:pStyle w:val="7"/>
        <w:numPr>
          <w:ilvl w:val="1"/>
          <w:numId w:val="2"/>
        </w:numPr>
        <w:tabs>
          <w:tab w:val="left" w:pos="1396"/>
        </w:tabs>
        <w:spacing w:before="0" w:after="0" w:line="240" w:lineRule="auto"/>
        <w:ind w:left="1395" w:right="0" w:hanging="576"/>
        <w:jc w:val="both"/>
        <w:rPr>
          <w:sz w:val="24"/>
        </w:rPr>
      </w:pPr>
      <w:r>
        <w:rPr>
          <w:sz w:val="24"/>
        </w:rPr>
        <w:t>Административный</w:t>
      </w:r>
      <w:r>
        <w:rPr>
          <w:spacing w:val="105"/>
          <w:sz w:val="24"/>
        </w:rPr>
        <w:t xml:space="preserve"> </w:t>
      </w:r>
      <w:r>
        <w:rPr>
          <w:sz w:val="24"/>
        </w:rPr>
        <w:t xml:space="preserve">регламент  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предоставлению  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муниципальной  </w:t>
      </w:r>
      <w:r>
        <w:rPr>
          <w:spacing w:val="49"/>
          <w:sz w:val="24"/>
        </w:rPr>
        <w:t xml:space="preserve"> </w:t>
      </w:r>
      <w:r>
        <w:rPr>
          <w:sz w:val="24"/>
        </w:rPr>
        <w:t>услуги</w:t>
      </w:r>
    </w:p>
    <w:p w14:paraId="3543D7D2">
      <w:pPr>
        <w:pStyle w:val="5"/>
        <w:ind w:right="216" w:firstLine="0"/>
      </w:pPr>
      <w:r>
        <w:t>«Выдача разрешения на перемещение отходов строительства, сноса зданий и сооружений,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грунтов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проезжей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rFonts w:hint="default"/>
          <w:lang w:val="ru-RU"/>
        </w:rPr>
        <w:t xml:space="preserve"> «Гиагинское сельское поселение»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регламент, муниципальная услуга) разработан в целях повышения качества предоставления</w:t>
      </w:r>
      <w:r>
        <w:rPr>
          <w:spacing w:val="1"/>
        </w:rPr>
        <w:t xml:space="preserve"> </w:t>
      </w:r>
      <w:r>
        <w:t>и доступности муниципальной услуги по при выдаче разрешения на перемещение отходов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сноса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грунтов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проезжей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rFonts w:hint="default"/>
          <w:lang w:val="ru-RU"/>
        </w:rPr>
        <w:t xml:space="preserve"> «Гиагинское сельское поселение»</w:t>
      </w:r>
      <w:r>
        <w:t>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комфортных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возникающих</w:t>
      </w:r>
      <w:r>
        <w:rPr>
          <w:spacing w:val="5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 муниципальной услуги и определяет сроки и последовательность действий</w:t>
      </w:r>
      <w:r>
        <w:rPr>
          <w:spacing w:val="1"/>
        </w:rPr>
        <w:t xml:space="preserve"> </w:t>
      </w:r>
      <w:r>
        <w:t>(административных процедур) при осуществлении полномочий по выдаче разрешения на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сноса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грунтов</w:t>
      </w:r>
      <w:r>
        <w:rPr>
          <w:spacing w:val="1"/>
        </w:rPr>
        <w:t xml:space="preserve"> </w:t>
      </w:r>
      <w:r>
        <w:t>и</w:t>
      </w:r>
      <w:r>
        <w:rPr>
          <w:spacing w:val="-50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проезжей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rPr>
          <w:rFonts w:hint="default"/>
          <w:sz w:val="24"/>
          <w:szCs w:val="24"/>
          <w:lang w:val="ru-RU"/>
        </w:rPr>
        <w:t>«Гиагинское сельское поселение»</w:t>
      </w:r>
      <w:r>
        <w:t>.</w:t>
      </w:r>
    </w:p>
    <w:p w14:paraId="56BD4449">
      <w:pPr>
        <w:pStyle w:val="7"/>
        <w:numPr>
          <w:ilvl w:val="1"/>
          <w:numId w:val="2"/>
        </w:numPr>
        <w:tabs>
          <w:tab w:val="left" w:pos="1238"/>
        </w:tabs>
        <w:spacing w:before="0" w:after="0" w:line="280" w:lineRule="exact"/>
        <w:ind w:left="1237" w:right="0" w:hanging="418"/>
        <w:jc w:val="both"/>
        <w:rPr>
          <w:sz w:val="24"/>
        </w:rPr>
      </w:pPr>
      <w:r>
        <w:rPr>
          <w:sz w:val="24"/>
        </w:rPr>
        <w:t>Заявителями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"/>
          <w:sz w:val="24"/>
        </w:rPr>
        <w:t xml:space="preserve"> </w:t>
      </w:r>
      <w:r>
        <w:rPr>
          <w:sz w:val="24"/>
        </w:rPr>
        <w:t>быть:</w:t>
      </w:r>
    </w:p>
    <w:p w14:paraId="00A2D9F2">
      <w:pPr>
        <w:spacing w:before="0"/>
        <w:ind w:left="100" w:right="217" w:firstLine="720"/>
        <w:jc w:val="both"/>
        <w:rPr>
          <w:sz w:val="24"/>
        </w:rPr>
      </w:pPr>
      <w:r>
        <w:rPr>
          <w:sz w:val="24"/>
        </w:rPr>
        <w:t>застройщики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-50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rFonts w:hint="default"/>
          <w:lang w:val="ru-RU"/>
        </w:rPr>
        <w:t>«Гиагинское сельское поселение»</w:t>
      </w:r>
      <w:r>
        <w:rPr>
          <w:sz w:val="24"/>
        </w:rPr>
        <w:t>.</w:t>
      </w:r>
    </w:p>
    <w:p w14:paraId="1844E51B">
      <w:pPr>
        <w:pStyle w:val="7"/>
        <w:numPr>
          <w:ilvl w:val="1"/>
          <w:numId w:val="2"/>
        </w:numPr>
        <w:tabs>
          <w:tab w:val="left" w:pos="1243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Информация, предоставляемая заинтересованным лицам о муниципальной услуге,</w:t>
      </w:r>
      <w:r>
        <w:rPr>
          <w:spacing w:val="-5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открытой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общедоступной.</w:t>
      </w:r>
    </w:p>
    <w:p w14:paraId="1C8CAC17">
      <w:pPr>
        <w:pStyle w:val="5"/>
        <w:ind w:right="216"/>
      </w:pPr>
      <w:r>
        <w:t>Информирование о правилах предоставления муниципальной услуги включает в себя</w:t>
      </w:r>
      <w:r>
        <w:rPr>
          <w:spacing w:val="1"/>
        </w:rPr>
        <w:t xml:space="preserve"> </w:t>
      </w:r>
      <w:r>
        <w:t xml:space="preserve">информирование непосредственно в </w:t>
      </w:r>
      <w:r>
        <w:rPr>
          <w:lang w:val="ru-RU"/>
        </w:rPr>
        <w:t>отделе</w:t>
      </w:r>
      <w:r>
        <w:rPr>
          <w:rFonts w:hint="default"/>
          <w:lang w:val="ru-RU"/>
        </w:rPr>
        <w:t xml:space="preserve"> благоустройства, ЖКХ и дорожного хозяйства администрации муниципального образования «Гиагинское сельское поселение»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бюджетном</w:t>
      </w:r>
      <w:r>
        <w:rPr>
          <w:spacing w:val="1"/>
        </w:rPr>
        <w:t xml:space="preserve"> </w:t>
      </w:r>
      <w:r>
        <w:t>учреждении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Адыгея «Многофункциональный центр предоставления государственных и муниципальных</w:t>
      </w:r>
      <w:r>
        <w:rPr>
          <w:spacing w:val="1"/>
        </w:rPr>
        <w:t xml:space="preserve"> </w:t>
      </w:r>
      <w:r>
        <w:t>услуг» (далее - ГБУ РА «МФЦ»), его филиалах и удаленных рабочих местах ГБУ РА «МФЦ», а</w:t>
      </w:r>
      <w:r>
        <w:rPr>
          <w:spacing w:val="1"/>
        </w:rPr>
        <w:t xml:space="preserve"> </w:t>
      </w:r>
      <w:r>
        <w:t>также с использованием средств телефонной и почтовой связи (в том числе электронной</w:t>
      </w:r>
      <w:r>
        <w:rPr>
          <w:spacing w:val="1"/>
        </w:rPr>
        <w:t xml:space="preserve"> </w:t>
      </w:r>
      <w:r>
        <w:t>почты),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информационном стенде.</w:t>
      </w:r>
    </w:p>
    <w:p w14:paraId="0FF691A5">
      <w:pPr>
        <w:pStyle w:val="5"/>
        <w:ind w:right="218"/>
      </w:pP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личном</w:t>
      </w:r>
      <w:r>
        <w:rPr>
          <w:spacing w:val="-2"/>
        </w:rPr>
        <w:t xml:space="preserve"> </w:t>
      </w:r>
      <w:r>
        <w:t>обращении</w:t>
      </w:r>
      <w:r>
        <w:rPr>
          <w:spacing w:val="-2"/>
        </w:rPr>
        <w:t xml:space="preserve"> </w:t>
      </w:r>
      <w:r>
        <w:t>потребителя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получением</w:t>
      </w:r>
      <w:r>
        <w:rPr>
          <w:spacing w:val="-1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телефону.</w:t>
      </w:r>
    </w:p>
    <w:p w14:paraId="13007C00">
      <w:pPr>
        <w:pStyle w:val="5"/>
        <w:ind w:right="217"/>
      </w:pPr>
      <w:r>
        <w:t>Информирование</w:t>
      </w:r>
      <w:r>
        <w:rPr>
          <w:spacing w:val="1"/>
        </w:rPr>
        <w:t xml:space="preserve"> </w:t>
      </w:r>
      <w:r>
        <w:t>(консультирование)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50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 в</w:t>
      </w:r>
      <w:r>
        <w:rPr>
          <w:spacing w:val="-1"/>
        </w:rPr>
        <w:t xml:space="preserve"> </w:t>
      </w:r>
      <w:r>
        <w:t>том числе:</w:t>
      </w:r>
    </w:p>
    <w:p w14:paraId="45993D34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установления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ему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4D4BAFE6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перечня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услуги;</w:t>
      </w:r>
    </w:p>
    <w:p w14:paraId="25E9DA7F">
      <w:pPr>
        <w:spacing w:after="0" w:line="240" w:lineRule="auto"/>
        <w:jc w:val="both"/>
        <w:rPr>
          <w:sz w:val="24"/>
        </w:rPr>
        <w:sectPr>
          <w:type w:val="continuous"/>
          <w:pgSz w:w="11900" w:h="16800"/>
          <w:pgMar w:top="1460" w:right="580" w:bottom="280" w:left="700" w:header="720" w:footer="720" w:gutter="0"/>
          <w:cols w:space="720" w:num="1"/>
        </w:sectPr>
      </w:pPr>
    </w:p>
    <w:p w14:paraId="74A03592">
      <w:pPr>
        <w:pStyle w:val="7"/>
        <w:numPr>
          <w:ilvl w:val="0"/>
          <w:numId w:val="3"/>
        </w:numPr>
        <w:tabs>
          <w:tab w:val="left" w:pos="981"/>
        </w:tabs>
        <w:spacing w:before="80" w:after="0" w:line="240" w:lineRule="auto"/>
        <w:ind w:left="100" w:right="217" w:firstLine="720"/>
        <w:jc w:val="left"/>
        <w:rPr>
          <w:sz w:val="24"/>
        </w:rPr>
      </w:pPr>
      <w:r>
        <w:rPr>
          <w:sz w:val="24"/>
        </w:rPr>
        <w:t>источника</w:t>
      </w:r>
      <w:r>
        <w:rPr>
          <w:spacing w:val="2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25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2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25"/>
          <w:sz w:val="24"/>
        </w:rPr>
        <w:t xml:space="preserve"> </w:t>
      </w:r>
      <w:r>
        <w:rPr>
          <w:sz w:val="24"/>
        </w:rPr>
        <w:t>для</w:t>
      </w:r>
      <w:r>
        <w:rPr>
          <w:spacing w:val="2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26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25"/>
          <w:sz w:val="24"/>
        </w:rPr>
        <w:t xml:space="preserve"> </w:t>
      </w:r>
      <w:r>
        <w:rPr>
          <w:sz w:val="24"/>
        </w:rPr>
        <w:t>(орган,</w:t>
      </w:r>
      <w:r>
        <w:rPr>
          <w:spacing w:val="-50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местонахождение);</w:t>
      </w:r>
    </w:p>
    <w:p w14:paraId="322AE3E3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left"/>
        <w:rPr>
          <w:sz w:val="24"/>
        </w:rPr>
      </w:pP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документов;</w:t>
      </w:r>
    </w:p>
    <w:p w14:paraId="47122F42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left"/>
        <w:rPr>
          <w:sz w:val="24"/>
        </w:rPr>
      </w:pPr>
      <w:r>
        <w:rPr>
          <w:sz w:val="24"/>
        </w:rPr>
        <w:t>оснований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32A0D592">
      <w:pPr>
        <w:pStyle w:val="7"/>
        <w:numPr>
          <w:ilvl w:val="0"/>
          <w:numId w:val="3"/>
        </w:numPr>
        <w:tabs>
          <w:tab w:val="left" w:pos="1072"/>
        </w:tabs>
        <w:spacing w:before="0" w:after="0" w:line="240" w:lineRule="auto"/>
        <w:ind w:left="100" w:right="217" w:firstLine="720"/>
        <w:jc w:val="left"/>
        <w:rPr>
          <w:sz w:val="24"/>
        </w:rPr>
      </w:pPr>
      <w:r>
        <w:rPr>
          <w:sz w:val="24"/>
        </w:rPr>
        <w:t>порядка</w:t>
      </w:r>
      <w:r>
        <w:rPr>
          <w:spacing w:val="12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3"/>
          <w:sz w:val="24"/>
        </w:rPr>
        <w:t xml:space="preserve"> </w:t>
      </w:r>
      <w:r>
        <w:rPr>
          <w:sz w:val="24"/>
        </w:rPr>
        <w:t>(бездействия)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3"/>
          <w:sz w:val="24"/>
        </w:rPr>
        <w:t xml:space="preserve"> </w:t>
      </w:r>
      <w:r>
        <w:rPr>
          <w:sz w:val="24"/>
        </w:rPr>
        <w:t>осуществляемых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-50"/>
          <w:sz w:val="24"/>
        </w:rPr>
        <w:t xml:space="preserve"> </w:t>
      </w:r>
      <w:r>
        <w:rPr>
          <w:sz w:val="24"/>
        </w:rPr>
        <w:t>принимаемых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 муниципальной услуги;</w:t>
      </w:r>
    </w:p>
    <w:p w14:paraId="48BBA513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820" w:right="2161" w:firstLine="0"/>
        <w:jc w:val="left"/>
        <w:rPr>
          <w:sz w:val="24"/>
        </w:rPr>
      </w:pPr>
      <w:r>
        <w:rPr>
          <w:sz w:val="24"/>
        </w:rPr>
        <w:t>другие вопросы по порядку предоставления муниципальной услуги.</w:t>
      </w:r>
      <w:r>
        <w:rPr>
          <w:spacing w:val="-5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входа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здание:</w:t>
      </w:r>
    </w:p>
    <w:p w14:paraId="52419C46">
      <w:pPr>
        <w:pStyle w:val="5"/>
        <w:ind w:left="820" w:firstLine="0"/>
        <w:jc w:val="left"/>
      </w:pPr>
      <w:r>
        <w:t>У</w:t>
      </w:r>
      <w:r>
        <w:rPr>
          <w:spacing w:val="-4"/>
        </w:rPr>
        <w:t xml:space="preserve"> </w:t>
      </w:r>
      <w:r>
        <w:t>входа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учреждение</w:t>
      </w:r>
      <w:r>
        <w:rPr>
          <w:spacing w:val="-2"/>
        </w:rPr>
        <w:t xml:space="preserve"> </w:t>
      </w:r>
      <w:r>
        <w:t>размещается</w:t>
      </w:r>
      <w:r>
        <w:rPr>
          <w:spacing w:val="-2"/>
        </w:rPr>
        <w:t xml:space="preserve"> </w:t>
      </w:r>
      <w:r>
        <w:t>следующая</w:t>
      </w:r>
      <w:r>
        <w:rPr>
          <w:spacing w:val="-2"/>
        </w:rPr>
        <w:t xml:space="preserve"> </w:t>
      </w:r>
      <w:r>
        <w:t>информация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учреждении:</w:t>
      </w:r>
    </w:p>
    <w:p w14:paraId="3B69A159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left"/>
        <w:rPr>
          <w:sz w:val="24"/>
        </w:rPr>
      </w:pP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учреждения;</w:t>
      </w:r>
    </w:p>
    <w:p w14:paraId="4D6B1769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left"/>
        <w:rPr>
          <w:sz w:val="24"/>
        </w:rPr>
      </w:pPr>
      <w:r>
        <w:rPr>
          <w:sz w:val="24"/>
        </w:rPr>
        <w:t>адрес;</w:t>
      </w:r>
    </w:p>
    <w:p w14:paraId="2AC96B70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left"/>
        <w:rPr>
          <w:sz w:val="24"/>
        </w:rPr>
      </w:pPr>
      <w:r>
        <w:rPr>
          <w:sz w:val="24"/>
        </w:rPr>
        <w:t>режим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работы.</w:t>
      </w:r>
    </w:p>
    <w:p w14:paraId="1744F722">
      <w:pPr>
        <w:pStyle w:val="5"/>
        <w:ind w:left="820" w:firstLine="0"/>
      </w:pPr>
      <w:r>
        <w:t>Информация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сети Интернет:</w:t>
      </w:r>
    </w:p>
    <w:p w14:paraId="4B709735">
      <w:pPr>
        <w:pStyle w:val="5"/>
        <w:ind w:right="216"/>
      </w:pPr>
      <w:r>
        <w:t>На</w:t>
      </w:r>
      <w:r>
        <w:rPr>
          <w:spacing w:val="1"/>
        </w:rPr>
        <w:t xml:space="preserve"> </w:t>
      </w:r>
      <w:r>
        <w:fldChar w:fldCharType="begin"/>
      </w:r>
      <w:r>
        <w:instrText xml:space="preserve"> HYPERLINK "https://internet.garant.ru/document/redirect/32499271/3" \h </w:instrText>
      </w:r>
      <w:r>
        <w:fldChar w:fldCharType="separate"/>
      </w:r>
      <w:r>
        <w:t>сайте</w:t>
      </w:r>
      <w:r>
        <w:fldChar w:fldCharType="end"/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rPr>
          <w:rFonts w:hint="default"/>
          <w:lang w:val="ru-RU"/>
        </w:rPr>
        <w:t>«Гиагинское сельское поселение»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Администрация),</w:t>
      </w:r>
      <w:r>
        <w:rPr>
          <w:spacing w:val="1"/>
        </w:rPr>
        <w:t xml:space="preserve"> </w:t>
      </w:r>
      <w:r>
        <w:t>ГБУ</w:t>
      </w:r>
      <w:r>
        <w:rPr>
          <w:spacing w:val="1"/>
        </w:rPr>
        <w:t xml:space="preserve"> </w:t>
      </w:r>
      <w:r>
        <w:t>РА</w:t>
      </w:r>
      <w:r>
        <w:rPr>
          <w:spacing w:val="1"/>
        </w:rPr>
        <w:t xml:space="preserve"> </w:t>
      </w:r>
      <w:r>
        <w:t>«МФЦ»,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fldChar w:fldCharType="begin"/>
      </w:r>
      <w:r>
        <w:instrText xml:space="preserve"> HYPERLINK "https://internet.garant.ru/document/redirect/32499271/177" \h </w:instrText>
      </w:r>
      <w:r>
        <w:fldChar w:fldCharType="separate"/>
      </w:r>
      <w:r>
        <w:t xml:space="preserve">портале </w:t>
      </w:r>
      <w:r>
        <w:fldChar w:fldCharType="end"/>
      </w:r>
      <w:r>
        <w:t>государственных услуг (функций) Республики Адыгея, в сети Интернет размещается</w:t>
      </w:r>
      <w:r>
        <w:rPr>
          <w:spacing w:val="-50"/>
        </w:rPr>
        <w:t xml:space="preserve"> </w:t>
      </w:r>
      <w:r>
        <w:t>информация о предоставлении муниципальной услуги, перечень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приложениями;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расположения,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(режиме)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номерах</w:t>
      </w:r>
      <w:r>
        <w:rPr>
          <w:spacing w:val="1"/>
        </w:rPr>
        <w:t xml:space="preserve"> </w:t>
      </w:r>
      <w:r>
        <w:t>телефонов,</w:t>
      </w:r>
      <w:r>
        <w:rPr>
          <w:spacing w:val="1"/>
        </w:rPr>
        <w:t xml:space="preserve"> </w:t>
      </w:r>
      <w:r>
        <w:t>адресах</w:t>
      </w:r>
      <w:r>
        <w:rPr>
          <w:spacing w:val="1"/>
        </w:rPr>
        <w:t xml:space="preserve"> </w:t>
      </w:r>
      <w:r>
        <w:t>Интернет-сайтов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граждане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оказании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услуги;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доведения потребителями своих отзывов, замечаний и предложений о работе учреждения,</w:t>
      </w:r>
      <w:r>
        <w:rPr>
          <w:spacing w:val="1"/>
        </w:rPr>
        <w:t xml:space="preserve"> </w:t>
      </w:r>
      <w:r>
        <w:t>оказывающего</w:t>
      </w:r>
      <w:r>
        <w:rPr>
          <w:spacing w:val="-1"/>
        </w:rPr>
        <w:t xml:space="preserve"> </w:t>
      </w:r>
      <w:r>
        <w:t>муниципальную услугу.</w:t>
      </w:r>
    </w:p>
    <w:p w14:paraId="42843E6A">
      <w:pPr>
        <w:pStyle w:val="7"/>
        <w:numPr>
          <w:ilvl w:val="1"/>
          <w:numId w:val="2"/>
        </w:numPr>
        <w:tabs>
          <w:tab w:val="left" w:pos="1287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При ответах на телефонные звонки и устные обращения граждан специалисты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подробно и в вежливой форме информируют обратившихся по интересующим их вопросам.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разговора по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превышать</w:t>
      </w:r>
      <w:r>
        <w:rPr>
          <w:spacing w:val="-1"/>
          <w:sz w:val="24"/>
        </w:rPr>
        <w:t xml:space="preserve"> </w:t>
      </w:r>
      <w:r>
        <w:rPr>
          <w:sz w:val="24"/>
        </w:rPr>
        <w:t>10 минут.</w:t>
      </w:r>
    </w:p>
    <w:p w14:paraId="72BAE636">
      <w:pPr>
        <w:pStyle w:val="5"/>
        <w:ind w:right="217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специалист,</w:t>
      </w:r>
      <w:r>
        <w:rPr>
          <w:spacing w:val="1"/>
        </w:rPr>
        <w:t xml:space="preserve"> </w:t>
      </w:r>
      <w:r>
        <w:t>принявший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компетентен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поставленном</w:t>
      </w:r>
      <w:r>
        <w:rPr>
          <w:spacing w:val="1"/>
        </w:rPr>
        <w:t xml:space="preserve"> </w:t>
      </w:r>
      <w:r>
        <w:t>вопросе,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переадресовывается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специалисту</w:t>
      </w:r>
      <w:r>
        <w:rPr>
          <w:spacing w:val="1"/>
        </w:rPr>
        <w:t xml:space="preserve"> </w:t>
      </w:r>
      <w:r>
        <w:t>(производится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переадресации</w:t>
      </w:r>
      <w:r>
        <w:rPr>
          <w:spacing w:val="1"/>
        </w:rPr>
        <w:t xml:space="preserve"> </w:t>
      </w:r>
      <w:r>
        <w:t>звонка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специалисту,</w:t>
      </w:r>
      <w:r>
        <w:rPr>
          <w:spacing w:val="1"/>
        </w:rPr>
        <w:t xml:space="preserve"> </w:t>
      </w:r>
      <w:r>
        <w:t>который</w:t>
      </w:r>
      <w:r>
        <w:rPr>
          <w:spacing w:val="53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гражданина),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обратившемуся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сообщается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номер,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немедленно,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сообщают</w:t>
      </w:r>
      <w:r>
        <w:rPr>
          <w:spacing w:val="-1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рассмотрения вопроса по</w:t>
      </w:r>
      <w:r>
        <w:rPr>
          <w:spacing w:val="-2"/>
        </w:rPr>
        <w:t xml:space="preserve"> </w:t>
      </w:r>
      <w:r>
        <w:t>телефону.</w:t>
      </w:r>
    </w:p>
    <w:p w14:paraId="40E19D82">
      <w:pPr>
        <w:pStyle w:val="7"/>
        <w:numPr>
          <w:ilvl w:val="1"/>
          <w:numId w:val="2"/>
        </w:numPr>
        <w:tabs>
          <w:tab w:val="left" w:pos="1403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rFonts w:hint="default"/>
          <w:sz w:val="24"/>
          <w:lang w:val="ru-RU"/>
        </w:rPr>
        <w:t xml:space="preserve"> отдела благоустройства, ЖКХ и дорожного хозяйства администрации муниципального образования «Гиагинское сельское поселение»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обновляться</w:t>
      </w:r>
      <w:r>
        <w:rPr>
          <w:spacing w:val="-1"/>
          <w:sz w:val="24"/>
        </w:rPr>
        <w:t xml:space="preserve"> </w:t>
      </w:r>
      <w:r>
        <w:rPr>
          <w:sz w:val="24"/>
        </w:rPr>
        <w:t>(актуализироваться)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мере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необходимости, но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реже чем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год.</w:t>
      </w:r>
    </w:p>
    <w:p w14:paraId="6F774C6B">
      <w:pPr>
        <w:pStyle w:val="7"/>
        <w:numPr>
          <w:ilvl w:val="1"/>
          <w:numId w:val="2"/>
        </w:numPr>
        <w:tabs>
          <w:tab w:val="left" w:pos="1572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(консультированию)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лиц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являются:</w:t>
      </w:r>
    </w:p>
    <w:p w14:paraId="33FF83E9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достоверность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полнота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услуге;</w:t>
      </w:r>
    </w:p>
    <w:p w14:paraId="75DDC0C7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четкость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услуге;</w:t>
      </w:r>
    </w:p>
    <w:p w14:paraId="34D198D3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удобство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услуге;</w:t>
      </w:r>
    </w:p>
    <w:p w14:paraId="3F25E2E5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оперативность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услуге.</w:t>
      </w:r>
    </w:p>
    <w:p w14:paraId="6CAE36DB">
      <w:pPr>
        <w:pStyle w:val="7"/>
        <w:numPr>
          <w:ilvl w:val="1"/>
          <w:numId w:val="2"/>
        </w:numPr>
        <w:tabs>
          <w:tab w:val="left" w:pos="1246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Муниципальная услуга предоставляется по адресу:</w:t>
      </w:r>
      <w:r>
        <w:rPr>
          <w:rFonts w:hint="default"/>
          <w:sz w:val="24"/>
          <w:lang w:val="ru-RU"/>
        </w:rPr>
        <w:t xml:space="preserve"> Республика Адыгея, Гиагинский район, ст. Гиагинская, ул. Кооперативная, 33</w:t>
      </w:r>
      <w:r>
        <w:rPr>
          <w:sz w:val="24"/>
        </w:rPr>
        <w:t>,</w:t>
      </w:r>
    </w:p>
    <w:p w14:paraId="7843A330">
      <w:pPr>
        <w:pStyle w:val="7"/>
        <w:numPr>
          <w:ilvl w:val="0"/>
          <w:numId w:val="0"/>
        </w:numPr>
        <w:tabs>
          <w:tab w:val="left" w:pos="1246"/>
        </w:tabs>
        <w:spacing w:before="0" w:after="0" w:line="240" w:lineRule="auto"/>
        <w:ind w:right="217" w:rightChars="0" w:firstLine="714" w:firstLineChars="300"/>
        <w:jc w:val="both"/>
        <w:rPr>
          <w:sz w:val="24"/>
        </w:rPr>
      </w:pPr>
      <w:r>
        <w:rPr>
          <w:spacing w:val="-1"/>
          <w:sz w:val="24"/>
        </w:rPr>
        <w:t xml:space="preserve"> </w:t>
      </w:r>
      <w:r>
        <w:rPr>
          <w:sz w:val="24"/>
        </w:rPr>
        <w:t>телефоны 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справок: </w:t>
      </w:r>
      <w:r>
        <w:rPr>
          <w:rFonts w:hint="default"/>
          <w:sz w:val="24"/>
          <w:lang w:val="ru-RU"/>
        </w:rPr>
        <w:t>887779 (3-09-31)</w:t>
      </w:r>
      <w:r>
        <w:rPr>
          <w:sz w:val="24"/>
        </w:rPr>
        <w:t>.</w:t>
      </w:r>
    </w:p>
    <w:p w14:paraId="15ACB2E7">
      <w:pPr>
        <w:spacing w:before="0"/>
        <w:ind w:left="820" w:right="0" w:firstLine="0"/>
        <w:jc w:val="both"/>
        <w:rPr>
          <w:rFonts w:hint="default"/>
          <w:sz w:val="24"/>
          <w:lang w:val="ru-RU"/>
        </w:rPr>
      </w:pPr>
      <w:r>
        <w:rPr>
          <w:sz w:val="24"/>
        </w:rPr>
        <w:t>Адрес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почты:</w:t>
      </w:r>
      <w:r>
        <w:rPr>
          <w:spacing w:val="-4"/>
          <w:sz w:val="24"/>
        </w:rPr>
        <w:t xml:space="preserve"> </w:t>
      </w:r>
      <w:r>
        <w:rPr>
          <w:rFonts w:hint="default"/>
          <w:sz w:val="24"/>
          <w:lang w:val="en-US"/>
        </w:rPr>
        <w:t>giag2018@mail.ru</w:t>
      </w:r>
    </w:p>
    <w:p w14:paraId="18AAED6D">
      <w:pPr>
        <w:spacing w:before="0"/>
        <w:ind w:left="820" w:right="0" w:firstLine="0"/>
        <w:jc w:val="both"/>
        <w:rPr>
          <w:sz w:val="24"/>
        </w:rPr>
      </w:pP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Интернет:</w:t>
      </w:r>
      <w:r>
        <w:rPr>
          <w:spacing w:val="-2"/>
          <w:sz w:val="24"/>
        </w:rPr>
        <w:t xml:space="preserve"> </w:t>
      </w:r>
      <w:r>
        <w:rPr>
          <w:rFonts w:hint="default"/>
          <w:spacing w:val="-2"/>
          <w:sz w:val="24"/>
        </w:rPr>
        <w:t>agiagselp.ru</w:t>
      </w:r>
    </w:p>
    <w:p w14:paraId="69711FC9">
      <w:pPr>
        <w:spacing w:before="0"/>
        <w:ind w:left="100" w:right="220" w:firstLine="720"/>
        <w:jc w:val="both"/>
        <w:rPr>
          <w:sz w:val="24"/>
        </w:rPr>
      </w:pPr>
      <w:r>
        <w:rPr>
          <w:sz w:val="24"/>
        </w:rPr>
        <w:t>График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pacing w:val="1"/>
          <w:sz w:val="24"/>
          <w:lang w:val="ru-RU"/>
        </w:rPr>
        <w:t>отдела</w:t>
      </w:r>
      <w:r>
        <w:rPr>
          <w:rFonts w:hint="default"/>
          <w:spacing w:val="1"/>
          <w:sz w:val="24"/>
          <w:lang w:val="ru-RU"/>
        </w:rPr>
        <w:t xml:space="preserve"> благоустройства, ЖКХ и дорожного хозяйства администрации муниципального образования «Гиагинское сельское поселение»</w:t>
      </w:r>
      <w:r>
        <w:rPr>
          <w:sz w:val="24"/>
        </w:rPr>
        <w:t>:</w:t>
      </w:r>
    </w:p>
    <w:p w14:paraId="3809CF8C">
      <w:pPr>
        <w:spacing w:after="0"/>
        <w:jc w:val="both"/>
        <w:rPr>
          <w:rFonts w:hint="default"/>
          <w:sz w:val="24"/>
          <w:lang w:val="ru-RU"/>
        </w:rPr>
        <w:sectPr>
          <w:pgSz w:w="11900" w:h="16800"/>
          <w:pgMar w:top="1360" w:right="580" w:bottom="280" w:left="700" w:header="720" w:footer="720" w:gutter="0"/>
          <w:cols w:space="720" w:num="1"/>
        </w:sectPr>
      </w:pPr>
      <w:r>
        <w:rPr>
          <w:sz w:val="24"/>
          <w:lang w:val="ru-RU"/>
        </w:rPr>
        <w:t>Понедельник</w:t>
      </w:r>
      <w:r>
        <w:rPr>
          <w:rFonts w:hint="default"/>
          <w:sz w:val="24"/>
          <w:lang w:val="ru-RU"/>
        </w:rPr>
        <w:t xml:space="preserve">-пятница с 9:00 до 17:00, перерыв с 13:00 до 13:48, суббота, воскресение - выходной. </w:t>
      </w:r>
    </w:p>
    <w:p w14:paraId="7ABA2232">
      <w:pPr>
        <w:pStyle w:val="5"/>
        <w:ind w:left="820" w:firstLine="0"/>
      </w:pPr>
      <w:r>
        <w:t>Прием</w:t>
      </w:r>
      <w:r>
        <w:rPr>
          <w:spacing w:val="-3"/>
        </w:rPr>
        <w:t xml:space="preserve"> </w:t>
      </w:r>
      <w:r>
        <w:t>заявителей</w:t>
      </w:r>
      <w:r>
        <w:rPr>
          <w:spacing w:val="-2"/>
        </w:rPr>
        <w:t xml:space="preserve"> </w:t>
      </w:r>
      <w:r>
        <w:t>осуществляется:</w:t>
      </w:r>
    </w:p>
    <w:p w14:paraId="093293CE">
      <w:pPr>
        <w:spacing w:before="0"/>
        <w:ind w:left="100" w:right="218" w:firstLine="720"/>
        <w:jc w:val="both"/>
        <w:rPr>
          <w:rFonts w:hint="default"/>
          <w:sz w:val="24"/>
          <w:lang w:val="ru-RU"/>
        </w:rPr>
      </w:pPr>
      <w:r>
        <w:rPr>
          <w:sz w:val="24"/>
          <w:lang w:val="ru-RU"/>
        </w:rPr>
        <w:t>Понедельник</w:t>
      </w:r>
      <w:r>
        <w:rPr>
          <w:rFonts w:hint="default"/>
          <w:sz w:val="24"/>
          <w:lang w:val="ru-RU"/>
        </w:rPr>
        <w:t>-пятница с 9:00 до 17:00, перерыв с 13:00 до 13:48</w:t>
      </w:r>
    </w:p>
    <w:p w14:paraId="53582193">
      <w:pPr>
        <w:pStyle w:val="5"/>
        <w:ind w:left="820" w:firstLine="0"/>
      </w:pP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график</w:t>
      </w:r>
      <w:r>
        <w:rPr>
          <w:spacing w:val="-1"/>
        </w:rPr>
        <w:t xml:space="preserve"> </w:t>
      </w:r>
      <w:r>
        <w:t>приема</w:t>
      </w:r>
      <w:r>
        <w:rPr>
          <w:spacing w:val="-1"/>
        </w:rPr>
        <w:t xml:space="preserve"> </w:t>
      </w:r>
      <w:r>
        <w:t>граждан</w:t>
      </w:r>
      <w:r>
        <w:rPr>
          <w:spacing w:val="-1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изменен.</w:t>
      </w:r>
    </w:p>
    <w:p w14:paraId="349BA7D6">
      <w:pPr>
        <w:pStyle w:val="5"/>
        <w:ind w:right="217"/>
      </w:pPr>
      <w:r>
        <w:t>ГБУ</w:t>
      </w:r>
      <w:r>
        <w:rPr>
          <w:spacing w:val="1"/>
        </w:rPr>
        <w:t xml:space="preserve"> </w:t>
      </w:r>
      <w:r>
        <w:t>РА</w:t>
      </w:r>
      <w:r>
        <w:rPr>
          <w:spacing w:val="1"/>
        </w:rPr>
        <w:t xml:space="preserve"> </w:t>
      </w:r>
      <w:r>
        <w:t>«МФЦ»</w:t>
      </w:r>
      <w:r>
        <w:rPr>
          <w:rFonts w:hint="default"/>
          <w:lang w:val="ru-RU"/>
        </w:rPr>
        <w:t xml:space="preserve"> Филиал № 6 ст. Гиагинской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определяемом</w:t>
      </w:r>
      <w:r>
        <w:rPr>
          <w:spacing w:val="-1"/>
        </w:rPr>
        <w:t xml:space="preserve"> </w:t>
      </w:r>
      <w:r>
        <w:t>соглашением,</w:t>
      </w:r>
      <w:r>
        <w:rPr>
          <w:spacing w:val="-1"/>
        </w:rPr>
        <w:t xml:space="preserve"> </w:t>
      </w:r>
      <w:r>
        <w:t>заключенным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ГБУ</w:t>
      </w:r>
      <w:r>
        <w:rPr>
          <w:spacing w:val="-2"/>
        </w:rPr>
        <w:t xml:space="preserve"> </w:t>
      </w:r>
      <w:r>
        <w:t>РА</w:t>
      </w:r>
      <w:r>
        <w:rPr>
          <w:spacing w:val="-2"/>
        </w:rPr>
        <w:t xml:space="preserve"> </w:t>
      </w:r>
      <w:r>
        <w:t>«МФЦ» и</w:t>
      </w:r>
      <w:r>
        <w:rPr>
          <w:spacing w:val="-2"/>
        </w:rPr>
        <w:t xml:space="preserve"> </w:t>
      </w:r>
      <w:r>
        <w:t>Администрацией.</w:t>
      </w:r>
    </w:p>
    <w:p w14:paraId="594E1FD3">
      <w:pPr>
        <w:pStyle w:val="5"/>
        <w:ind w:right="218"/>
      </w:pPr>
      <w:r>
        <w:t>Государственное бюджетное учреждение Республики Адыгея "Многофункциональный</w:t>
      </w:r>
      <w:r>
        <w:rPr>
          <w:spacing w:val="-50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предоставления государственных 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услуг".</w:t>
      </w:r>
    </w:p>
    <w:p w14:paraId="5A274504">
      <w:pPr>
        <w:pStyle w:val="2"/>
        <w:ind w:left="820" w:right="0"/>
        <w:jc w:val="both"/>
      </w:pPr>
      <w:r>
        <w:rPr>
          <w:color w:val="26282F"/>
        </w:rPr>
        <w:t>ГБУ</w:t>
      </w:r>
      <w:r>
        <w:rPr>
          <w:color w:val="26282F"/>
          <w:spacing w:val="-3"/>
        </w:rPr>
        <w:t xml:space="preserve"> </w:t>
      </w:r>
      <w:r>
        <w:rPr>
          <w:color w:val="26282F"/>
        </w:rPr>
        <w:t>РА</w:t>
      </w:r>
      <w:r>
        <w:rPr>
          <w:color w:val="26282F"/>
          <w:spacing w:val="-2"/>
        </w:rPr>
        <w:t xml:space="preserve"> </w:t>
      </w:r>
      <w:r>
        <w:rPr>
          <w:color w:val="26282F"/>
        </w:rPr>
        <w:t>"МФЦ"</w:t>
      </w:r>
    </w:p>
    <w:p w14:paraId="4095940C">
      <w:pPr>
        <w:spacing w:before="0"/>
        <w:ind w:left="820" w:right="0" w:firstLine="0"/>
        <w:jc w:val="both"/>
        <w:rPr>
          <w:sz w:val="24"/>
        </w:rPr>
      </w:pPr>
      <w:r>
        <w:rPr>
          <w:sz w:val="24"/>
        </w:rPr>
        <w:t>Адрес:</w:t>
      </w:r>
      <w:r>
        <w:rPr>
          <w:spacing w:val="-3"/>
          <w:sz w:val="24"/>
        </w:rPr>
        <w:t xml:space="preserve"> </w:t>
      </w:r>
      <w:r>
        <w:rPr>
          <w:rFonts w:hint="default"/>
          <w:spacing w:val="-3"/>
          <w:sz w:val="24"/>
          <w:lang w:val="ru-RU"/>
        </w:rPr>
        <w:t>385600, Республика Адыгея, Гиагинский район, ст. Гиагинская, ул. Советская, 29</w:t>
      </w:r>
      <w:r>
        <w:rPr>
          <w:sz w:val="24"/>
        </w:rPr>
        <w:t>.</w:t>
      </w:r>
    </w:p>
    <w:p w14:paraId="0880A940">
      <w:pPr>
        <w:spacing w:before="0"/>
        <w:ind w:left="820" w:right="0" w:firstLine="0"/>
        <w:jc w:val="both"/>
        <w:rPr>
          <w:sz w:val="24"/>
        </w:rPr>
      </w:pPr>
      <w:r>
        <w:rPr>
          <w:sz w:val="24"/>
        </w:rPr>
        <w:t>Телефон:</w:t>
      </w:r>
      <w:r>
        <w:rPr>
          <w:spacing w:val="-2"/>
          <w:sz w:val="24"/>
        </w:rPr>
        <w:t xml:space="preserve"> </w:t>
      </w:r>
      <w:r>
        <w:rPr>
          <w:rFonts w:hint="default"/>
          <w:spacing w:val="-2"/>
          <w:sz w:val="24"/>
          <w:lang w:val="ru-RU"/>
        </w:rPr>
        <w:t>887779 (9-71-17)</w:t>
      </w:r>
      <w:r>
        <w:rPr>
          <w:sz w:val="24"/>
        </w:rPr>
        <w:t>.</w:t>
      </w:r>
    </w:p>
    <w:p w14:paraId="0BF4A092">
      <w:pPr>
        <w:spacing w:before="0"/>
        <w:ind w:left="100" w:right="219" w:firstLine="720"/>
        <w:jc w:val="both"/>
        <w:rPr>
          <w:rFonts w:hint="default"/>
          <w:i/>
          <w:sz w:val="24"/>
          <w:lang w:val="ru-RU"/>
        </w:rPr>
      </w:pPr>
      <w:r>
        <w:rPr>
          <w:sz w:val="24"/>
        </w:rPr>
        <w:t xml:space="preserve">График работы: </w:t>
      </w:r>
      <w:r>
        <w:rPr>
          <w:sz w:val="24"/>
          <w:lang w:val="ru-RU"/>
        </w:rPr>
        <w:t>Вторник</w:t>
      </w:r>
      <w:r>
        <w:rPr>
          <w:rFonts w:hint="default"/>
          <w:sz w:val="24"/>
          <w:lang w:val="ru-RU"/>
        </w:rPr>
        <w:t>, среда, пятница с 8:00 до 17:00, четверг с 10:00 до 20:00, суббота с 8:00 до 16:00. Понедельник - выходной. Без перерыва.</w:t>
      </w:r>
    </w:p>
    <w:p w14:paraId="71FAD6AA">
      <w:pPr>
        <w:pStyle w:val="5"/>
        <w:ind w:left="0" w:firstLine="0"/>
        <w:jc w:val="left"/>
        <w:rPr>
          <w:i/>
          <w:sz w:val="33"/>
        </w:rPr>
      </w:pPr>
    </w:p>
    <w:p w14:paraId="347084BD">
      <w:pPr>
        <w:pStyle w:val="2"/>
        <w:numPr>
          <w:ilvl w:val="0"/>
          <w:numId w:val="1"/>
        </w:numPr>
        <w:tabs>
          <w:tab w:val="left" w:pos="2475"/>
        </w:tabs>
        <w:spacing w:before="0" w:after="0" w:line="240" w:lineRule="auto"/>
        <w:ind w:left="2474" w:right="0" w:hanging="251"/>
        <w:jc w:val="left"/>
      </w:pPr>
      <w:r>
        <w:rPr>
          <w:color w:val="26282F"/>
        </w:rPr>
        <w:t>Стандарт</w:t>
      </w:r>
      <w:r>
        <w:rPr>
          <w:color w:val="26282F"/>
          <w:spacing w:val="-7"/>
        </w:rPr>
        <w:t xml:space="preserve"> </w:t>
      </w:r>
      <w:r>
        <w:rPr>
          <w:color w:val="26282F"/>
        </w:rPr>
        <w:t>предоставления</w:t>
      </w:r>
      <w:r>
        <w:rPr>
          <w:color w:val="26282F"/>
          <w:spacing w:val="-7"/>
        </w:rPr>
        <w:t xml:space="preserve"> </w:t>
      </w:r>
      <w:r>
        <w:rPr>
          <w:color w:val="26282F"/>
        </w:rPr>
        <w:t>муниципальной</w:t>
      </w:r>
      <w:r>
        <w:rPr>
          <w:color w:val="26282F"/>
          <w:spacing w:val="-6"/>
        </w:rPr>
        <w:t xml:space="preserve"> </w:t>
      </w:r>
      <w:r>
        <w:rPr>
          <w:color w:val="26282F"/>
        </w:rPr>
        <w:t>услуги</w:t>
      </w:r>
    </w:p>
    <w:p w14:paraId="21716BD4">
      <w:pPr>
        <w:pStyle w:val="5"/>
        <w:spacing w:before="2"/>
        <w:ind w:left="0" w:firstLine="0"/>
        <w:jc w:val="left"/>
        <w:rPr>
          <w:b/>
          <w:sz w:val="33"/>
        </w:rPr>
      </w:pPr>
    </w:p>
    <w:p w14:paraId="503861A1">
      <w:pPr>
        <w:pStyle w:val="7"/>
        <w:numPr>
          <w:ilvl w:val="1"/>
          <w:numId w:val="4"/>
        </w:numPr>
        <w:tabs>
          <w:tab w:val="left" w:pos="1238"/>
        </w:tabs>
        <w:spacing w:before="1" w:after="0" w:line="240" w:lineRule="auto"/>
        <w:ind w:left="1237" w:right="0" w:hanging="418"/>
        <w:jc w:val="both"/>
        <w:rPr>
          <w:sz w:val="24"/>
        </w:rPr>
      </w:pP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услуги:</w:t>
      </w:r>
    </w:p>
    <w:p w14:paraId="7F4A3E34">
      <w:pPr>
        <w:pStyle w:val="5"/>
        <w:ind w:right="218"/>
      </w:pPr>
      <w:r>
        <w:t>Услуга по выдаче разрешения на перемещение отходов строительства, сноса зданий и</w:t>
      </w:r>
      <w:r>
        <w:rPr>
          <w:spacing w:val="1"/>
        </w:rPr>
        <w:t xml:space="preserve"> </w:t>
      </w:r>
      <w:r>
        <w:t>сооружений, в том числе грунтов и согласование схемы движения транспорта и пешеходов на</w:t>
      </w:r>
      <w:r>
        <w:rPr>
          <w:spacing w:val="-50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проезжей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образования.</w:t>
      </w:r>
    </w:p>
    <w:p w14:paraId="34315A51">
      <w:pPr>
        <w:pStyle w:val="7"/>
        <w:numPr>
          <w:ilvl w:val="1"/>
          <w:numId w:val="4"/>
        </w:numPr>
        <w:tabs>
          <w:tab w:val="left" w:pos="1309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pacing w:val="1"/>
          <w:sz w:val="24"/>
          <w:lang w:val="ru-RU"/>
        </w:rPr>
        <w:t>в</w:t>
      </w:r>
      <w:r>
        <w:rPr>
          <w:rFonts w:hint="default"/>
          <w:spacing w:val="1"/>
          <w:sz w:val="24"/>
          <w:lang w:val="ru-RU"/>
        </w:rPr>
        <w:t xml:space="preserve"> отделе благоустройства, ЖКХ и дорожного хозяйства администрации муниципального образования «Гиагинское сельское поселение»</w:t>
      </w:r>
      <w:r>
        <w:rPr>
          <w:sz w:val="24"/>
        </w:rPr>
        <w:t xml:space="preserve"> (далее - Отдел). ГБУ РА «МФЦ»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сбор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МФЦ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Администрацией.</w:t>
      </w:r>
    </w:p>
    <w:p w14:paraId="5075E3A7">
      <w:pPr>
        <w:pStyle w:val="7"/>
        <w:numPr>
          <w:ilvl w:val="1"/>
          <w:numId w:val="4"/>
        </w:numPr>
        <w:tabs>
          <w:tab w:val="left" w:pos="1442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нормативными правовыми актами:</w:t>
      </w:r>
    </w:p>
    <w:p w14:paraId="60E9B09B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fldChar w:fldCharType="begin"/>
      </w:r>
      <w:r>
        <w:instrText xml:space="preserve"> HYPERLINK "https://internet.garant.ru/document/redirect/12124624/0" \h </w:instrText>
      </w:r>
      <w:r>
        <w:fldChar w:fldCharType="separate"/>
      </w:r>
      <w:r>
        <w:rPr>
          <w:color w:val="106BBE"/>
          <w:sz w:val="24"/>
        </w:rPr>
        <w:t>Земельным</w:t>
      </w:r>
      <w:r>
        <w:rPr>
          <w:color w:val="106BBE"/>
          <w:spacing w:val="-4"/>
          <w:sz w:val="24"/>
        </w:rPr>
        <w:t xml:space="preserve"> </w:t>
      </w:r>
      <w:r>
        <w:rPr>
          <w:color w:val="106BBE"/>
          <w:sz w:val="24"/>
        </w:rPr>
        <w:t>кодексом</w:t>
      </w:r>
      <w:r>
        <w:rPr>
          <w:color w:val="106BBE"/>
          <w:spacing w:val="-3"/>
          <w:sz w:val="24"/>
        </w:rPr>
        <w:t xml:space="preserve"> </w:t>
      </w:r>
      <w:r>
        <w:rPr>
          <w:color w:val="106BBE"/>
          <w:spacing w:val="-3"/>
          <w:sz w:val="24"/>
        </w:rPr>
        <w:fldChar w:fldCharType="end"/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14:paraId="4F1FF02A">
      <w:pPr>
        <w:pStyle w:val="7"/>
        <w:numPr>
          <w:ilvl w:val="0"/>
          <w:numId w:val="3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fldChar w:fldCharType="begin"/>
      </w:r>
      <w:r>
        <w:instrText xml:space="preserve"> HYPERLINK "https://internet.garant.ru/document/redirect/12138258/0" \h </w:instrText>
      </w:r>
      <w:r>
        <w:fldChar w:fldCharType="separate"/>
      </w:r>
      <w:r>
        <w:rPr>
          <w:color w:val="106BBE"/>
          <w:sz w:val="24"/>
        </w:rPr>
        <w:t>Градостроительным</w:t>
      </w:r>
      <w:r>
        <w:rPr>
          <w:color w:val="106BBE"/>
          <w:spacing w:val="-5"/>
          <w:sz w:val="24"/>
        </w:rPr>
        <w:t xml:space="preserve"> </w:t>
      </w:r>
      <w:r>
        <w:rPr>
          <w:color w:val="106BBE"/>
          <w:sz w:val="24"/>
        </w:rPr>
        <w:t>кодексом</w:t>
      </w:r>
      <w:r>
        <w:rPr>
          <w:color w:val="106BBE"/>
          <w:spacing w:val="-4"/>
          <w:sz w:val="24"/>
        </w:rPr>
        <w:t xml:space="preserve"> </w:t>
      </w:r>
      <w:r>
        <w:rPr>
          <w:color w:val="106BBE"/>
          <w:spacing w:val="-4"/>
          <w:sz w:val="24"/>
        </w:rPr>
        <w:fldChar w:fldCharType="end"/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14:paraId="35C775A7">
      <w:pPr>
        <w:pStyle w:val="7"/>
        <w:numPr>
          <w:ilvl w:val="0"/>
          <w:numId w:val="3"/>
        </w:numPr>
        <w:tabs>
          <w:tab w:val="left" w:pos="977"/>
        </w:tabs>
        <w:spacing w:before="0" w:after="0" w:line="240" w:lineRule="auto"/>
        <w:ind w:left="100" w:right="218" w:firstLine="720"/>
        <w:jc w:val="left"/>
        <w:rPr>
          <w:sz w:val="24"/>
        </w:rPr>
      </w:pPr>
      <w:r>
        <w:fldChar w:fldCharType="begin"/>
      </w:r>
      <w:r>
        <w:instrText xml:space="preserve"> HYPERLINK "https://internet.garant.ru/document/redirect/12124625/0" \h </w:instrText>
      </w:r>
      <w:r>
        <w:fldChar w:fldCharType="separate"/>
      </w:r>
      <w:r>
        <w:rPr>
          <w:color w:val="106BBE"/>
          <w:sz w:val="24"/>
        </w:rPr>
        <w:t>Федеральным</w:t>
      </w:r>
      <w:r>
        <w:rPr>
          <w:color w:val="106BBE"/>
          <w:spacing w:val="21"/>
          <w:sz w:val="24"/>
        </w:rPr>
        <w:t xml:space="preserve"> </w:t>
      </w:r>
      <w:r>
        <w:rPr>
          <w:color w:val="106BBE"/>
          <w:sz w:val="24"/>
        </w:rPr>
        <w:t>законом</w:t>
      </w:r>
      <w:r>
        <w:rPr>
          <w:color w:val="106BBE"/>
          <w:spacing w:val="22"/>
          <w:sz w:val="24"/>
        </w:rPr>
        <w:t xml:space="preserve"> </w:t>
      </w:r>
      <w:r>
        <w:rPr>
          <w:color w:val="106BBE"/>
          <w:spacing w:val="22"/>
          <w:sz w:val="24"/>
        </w:rPr>
        <w:fldChar w:fldCharType="end"/>
      </w:r>
      <w:r>
        <w:rPr>
          <w:sz w:val="24"/>
        </w:rPr>
        <w:t>от</w:t>
      </w:r>
      <w:r>
        <w:rPr>
          <w:spacing w:val="22"/>
          <w:sz w:val="24"/>
        </w:rPr>
        <w:t xml:space="preserve"> </w:t>
      </w:r>
      <w:r>
        <w:rPr>
          <w:sz w:val="24"/>
        </w:rPr>
        <w:t>25.10.2001</w:t>
      </w:r>
      <w:r>
        <w:rPr>
          <w:spacing w:val="-2"/>
          <w:sz w:val="24"/>
        </w:rPr>
        <w:t xml:space="preserve"> </w:t>
      </w:r>
      <w:r>
        <w:rPr>
          <w:sz w:val="24"/>
        </w:rPr>
        <w:t>г</w:t>
      </w:r>
      <w:r>
        <w:rPr>
          <w:spacing w:val="22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137-ФЗ</w:t>
      </w:r>
      <w:r>
        <w:rPr>
          <w:spacing w:val="22"/>
          <w:sz w:val="24"/>
        </w:rPr>
        <w:t xml:space="preserve"> </w:t>
      </w:r>
      <w:r>
        <w:rPr>
          <w:sz w:val="24"/>
        </w:rPr>
        <w:t>"О</w:t>
      </w:r>
      <w:r>
        <w:rPr>
          <w:spacing w:val="22"/>
          <w:sz w:val="24"/>
        </w:rPr>
        <w:t xml:space="preserve"> </w:t>
      </w:r>
      <w:r>
        <w:rPr>
          <w:sz w:val="24"/>
        </w:rPr>
        <w:t>введении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22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50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Федерации";</w:t>
      </w:r>
    </w:p>
    <w:p w14:paraId="2F5130F0">
      <w:pPr>
        <w:pStyle w:val="7"/>
        <w:numPr>
          <w:ilvl w:val="0"/>
          <w:numId w:val="3"/>
        </w:numPr>
        <w:tabs>
          <w:tab w:val="left" w:pos="978"/>
        </w:tabs>
        <w:spacing w:before="0" w:after="0" w:line="240" w:lineRule="auto"/>
        <w:ind w:left="100" w:right="217" w:firstLine="720"/>
        <w:jc w:val="left"/>
        <w:rPr>
          <w:sz w:val="24"/>
        </w:rPr>
      </w:pPr>
      <w:r>
        <w:fldChar w:fldCharType="begin"/>
      </w:r>
      <w:r>
        <w:instrText xml:space="preserve"> HYPERLINK "https://internet.garant.ru/document/redirect/186367/0" \h </w:instrText>
      </w:r>
      <w:r>
        <w:fldChar w:fldCharType="separate"/>
      </w:r>
      <w:r>
        <w:rPr>
          <w:color w:val="106BBE"/>
          <w:sz w:val="24"/>
        </w:rPr>
        <w:t>Федеральным</w:t>
      </w:r>
      <w:r>
        <w:rPr>
          <w:color w:val="106BBE"/>
          <w:spacing w:val="23"/>
          <w:sz w:val="24"/>
        </w:rPr>
        <w:t xml:space="preserve"> </w:t>
      </w:r>
      <w:r>
        <w:rPr>
          <w:color w:val="106BBE"/>
          <w:sz w:val="24"/>
        </w:rPr>
        <w:t>законом</w:t>
      </w:r>
      <w:r>
        <w:rPr>
          <w:color w:val="106BBE"/>
          <w:spacing w:val="23"/>
          <w:sz w:val="24"/>
        </w:rPr>
        <w:t xml:space="preserve"> </w:t>
      </w:r>
      <w:r>
        <w:rPr>
          <w:color w:val="106BBE"/>
          <w:spacing w:val="23"/>
          <w:sz w:val="24"/>
        </w:rPr>
        <w:fldChar w:fldCharType="end"/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06.10.2003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23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131-ФЗ</w:t>
      </w:r>
      <w:r>
        <w:rPr>
          <w:spacing w:val="23"/>
          <w:sz w:val="24"/>
        </w:rPr>
        <w:t xml:space="preserve"> </w:t>
      </w:r>
      <w:r>
        <w:rPr>
          <w:sz w:val="24"/>
        </w:rPr>
        <w:t>"Об</w:t>
      </w:r>
      <w:r>
        <w:rPr>
          <w:spacing w:val="24"/>
          <w:sz w:val="24"/>
        </w:rPr>
        <w:t xml:space="preserve"> </w:t>
      </w:r>
      <w:r>
        <w:rPr>
          <w:sz w:val="24"/>
        </w:rPr>
        <w:t>общих</w:t>
      </w:r>
      <w:r>
        <w:rPr>
          <w:spacing w:val="23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0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 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Федерации";</w:t>
      </w:r>
    </w:p>
    <w:p w14:paraId="15E02A46">
      <w:pPr>
        <w:pStyle w:val="7"/>
        <w:numPr>
          <w:ilvl w:val="0"/>
          <w:numId w:val="3"/>
        </w:numPr>
        <w:tabs>
          <w:tab w:val="left" w:pos="1004"/>
        </w:tabs>
        <w:spacing w:before="0" w:after="0" w:line="240" w:lineRule="auto"/>
        <w:ind w:left="100" w:right="217" w:firstLine="720"/>
        <w:jc w:val="left"/>
        <w:rPr>
          <w:sz w:val="24"/>
        </w:rPr>
      </w:pPr>
      <w:r>
        <w:fldChar w:fldCharType="begin"/>
      </w:r>
      <w:r>
        <w:instrText xml:space="preserve"> HYPERLINK "https://internet.garant.ru/document/redirect/12177515/0" \h </w:instrText>
      </w:r>
      <w:r>
        <w:fldChar w:fldCharType="separate"/>
      </w:r>
      <w:r>
        <w:rPr>
          <w:color w:val="106BBE"/>
          <w:sz w:val="24"/>
        </w:rPr>
        <w:t>Федеральным</w:t>
      </w:r>
      <w:r>
        <w:rPr>
          <w:color w:val="106BBE"/>
          <w:spacing w:val="48"/>
          <w:sz w:val="24"/>
        </w:rPr>
        <w:t xml:space="preserve"> </w:t>
      </w:r>
      <w:r>
        <w:rPr>
          <w:color w:val="106BBE"/>
          <w:sz w:val="24"/>
        </w:rPr>
        <w:t>законом</w:t>
      </w:r>
      <w:r>
        <w:rPr>
          <w:color w:val="106BBE"/>
          <w:sz w:val="24"/>
        </w:rPr>
        <w:fldChar w:fldCharType="end"/>
      </w:r>
      <w:r>
        <w:rPr>
          <w:color w:val="106BBE"/>
          <w:spacing w:val="50"/>
          <w:sz w:val="24"/>
        </w:rPr>
        <w:t xml:space="preserve"> </w:t>
      </w:r>
      <w:r>
        <w:rPr>
          <w:sz w:val="24"/>
        </w:rPr>
        <w:t>от</w:t>
      </w:r>
      <w:r>
        <w:rPr>
          <w:spacing w:val="49"/>
          <w:sz w:val="24"/>
        </w:rPr>
        <w:t xml:space="preserve"> </w:t>
      </w:r>
      <w:r>
        <w:rPr>
          <w:sz w:val="24"/>
        </w:rPr>
        <w:t>27.07.2010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50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210-ФЗ</w:t>
      </w:r>
      <w:r>
        <w:rPr>
          <w:spacing w:val="50"/>
          <w:sz w:val="24"/>
        </w:rPr>
        <w:t xml:space="preserve"> </w:t>
      </w:r>
      <w:r>
        <w:rPr>
          <w:sz w:val="24"/>
        </w:rPr>
        <w:t>"Об</w:t>
      </w:r>
      <w:r>
        <w:rPr>
          <w:spacing w:val="48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50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0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муниципальных услуг";</w:t>
      </w:r>
    </w:p>
    <w:p w14:paraId="10394BA3">
      <w:pPr>
        <w:pStyle w:val="7"/>
        <w:numPr>
          <w:ilvl w:val="0"/>
          <w:numId w:val="3"/>
        </w:numPr>
        <w:tabs>
          <w:tab w:val="left" w:pos="966"/>
        </w:tabs>
        <w:spacing w:before="0" w:after="0" w:line="240" w:lineRule="auto"/>
        <w:ind w:left="100" w:right="217" w:firstLine="720"/>
        <w:jc w:val="left"/>
        <w:rPr>
          <w:sz w:val="24"/>
        </w:rPr>
      </w:pPr>
      <w:r>
        <w:fldChar w:fldCharType="begin"/>
      </w:r>
      <w:r>
        <w:instrText xml:space="preserve"> HYPERLINK "https://internet.garant.ru/document/redirect/12146661/0" \h </w:instrText>
      </w:r>
      <w:r>
        <w:fldChar w:fldCharType="separate"/>
      </w:r>
      <w:r>
        <w:rPr>
          <w:color w:val="106BBE"/>
          <w:sz w:val="24"/>
        </w:rPr>
        <w:t>Федеральным</w:t>
      </w:r>
      <w:r>
        <w:rPr>
          <w:color w:val="106BBE"/>
          <w:spacing w:val="11"/>
          <w:sz w:val="24"/>
        </w:rPr>
        <w:t xml:space="preserve"> </w:t>
      </w:r>
      <w:r>
        <w:rPr>
          <w:color w:val="106BBE"/>
          <w:sz w:val="24"/>
        </w:rPr>
        <w:t>законом</w:t>
      </w:r>
      <w:r>
        <w:rPr>
          <w:color w:val="106BBE"/>
          <w:spacing w:val="12"/>
          <w:sz w:val="24"/>
        </w:rPr>
        <w:t xml:space="preserve"> </w:t>
      </w:r>
      <w:r>
        <w:rPr>
          <w:color w:val="106BBE"/>
          <w:spacing w:val="12"/>
          <w:sz w:val="24"/>
        </w:rPr>
        <w:fldChar w:fldCharType="end"/>
      </w:r>
      <w:r>
        <w:rPr>
          <w:sz w:val="24"/>
        </w:rPr>
        <w:t>от</w:t>
      </w:r>
      <w:r>
        <w:rPr>
          <w:spacing w:val="11"/>
          <w:sz w:val="24"/>
        </w:rPr>
        <w:t xml:space="preserve"> </w:t>
      </w:r>
      <w:r>
        <w:rPr>
          <w:sz w:val="24"/>
        </w:rPr>
        <w:t>02.05.2006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11"/>
          <w:sz w:val="24"/>
        </w:rPr>
        <w:t xml:space="preserve"> </w:t>
      </w:r>
      <w:r>
        <w:rPr>
          <w:sz w:val="24"/>
        </w:rPr>
        <w:t>N</w:t>
      </w:r>
      <w:r>
        <w:rPr>
          <w:spacing w:val="12"/>
          <w:sz w:val="24"/>
        </w:rPr>
        <w:t xml:space="preserve"> </w:t>
      </w:r>
      <w:r>
        <w:rPr>
          <w:sz w:val="24"/>
        </w:rPr>
        <w:t>59-ФЗ</w:t>
      </w:r>
      <w:r>
        <w:rPr>
          <w:spacing w:val="11"/>
          <w:sz w:val="24"/>
        </w:rPr>
        <w:t xml:space="preserve"> </w:t>
      </w:r>
      <w:r>
        <w:rPr>
          <w:sz w:val="24"/>
        </w:rPr>
        <w:t>"О</w:t>
      </w:r>
      <w:r>
        <w:rPr>
          <w:spacing w:val="12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2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-50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Федерации";</w:t>
      </w:r>
    </w:p>
    <w:p w14:paraId="432F0ABF">
      <w:pPr>
        <w:pStyle w:val="7"/>
        <w:numPr>
          <w:ilvl w:val="0"/>
          <w:numId w:val="3"/>
        </w:numPr>
        <w:tabs>
          <w:tab w:val="left" w:pos="1004"/>
        </w:tabs>
        <w:spacing w:before="0" w:after="0" w:line="240" w:lineRule="auto"/>
        <w:ind w:left="100" w:right="219" w:firstLine="720"/>
        <w:jc w:val="left"/>
        <w:rPr>
          <w:sz w:val="24"/>
        </w:rPr>
      </w:pPr>
      <w:r>
        <w:fldChar w:fldCharType="begin"/>
      </w:r>
      <w:r>
        <w:instrText xml:space="preserve"> HYPERLINK "https://internet.garant.ru/document/redirect/70649922/0" \h </w:instrText>
      </w:r>
      <w:r>
        <w:fldChar w:fldCharType="separate"/>
      </w:r>
      <w:r>
        <w:rPr>
          <w:color w:val="106BBE"/>
          <w:sz w:val="24"/>
        </w:rPr>
        <w:t>Постановлением</w:t>
      </w:r>
      <w:r>
        <w:rPr>
          <w:color w:val="106BBE"/>
          <w:sz w:val="24"/>
        </w:rPr>
        <w:fldChar w:fldCharType="end"/>
      </w:r>
      <w:r>
        <w:rPr>
          <w:color w:val="106BBE"/>
          <w:spacing w:val="47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48"/>
          <w:sz w:val="24"/>
        </w:rPr>
        <w:t xml:space="preserve"> </w:t>
      </w:r>
      <w:r>
        <w:rPr>
          <w:sz w:val="24"/>
        </w:rPr>
        <w:t>РФ</w:t>
      </w:r>
      <w:r>
        <w:rPr>
          <w:spacing w:val="48"/>
          <w:sz w:val="24"/>
        </w:rPr>
        <w:t xml:space="preserve"> </w:t>
      </w:r>
      <w:r>
        <w:rPr>
          <w:sz w:val="24"/>
        </w:rPr>
        <w:t>от</w:t>
      </w:r>
      <w:r>
        <w:rPr>
          <w:spacing w:val="48"/>
          <w:sz w:val="24"/>
        </w:rPr>
        <w:t xml:space="preserve"> </w:t>
      </w:r>
      <w:r>
        <w:rPr>
          <w:sz w:val="24"/>
        </w:rPr>
        <w:t>30</w:t>
      </w:r>
      <w:r>
        <w:rPr>
          <w:spacing w:val="48"/>
          <w:sz w:val="24"/>
        </w:rPr>
        <w:t xml:space="preserve"> </w:t>
      </w:r>
      <w:r>
        <w:rPr>
          <w:sz w:val="24"/>
        </w:rPr>
        <w:t>апреля</w:t>
      </w:r>
      <w:r>
        <w:rPr>
          <w:spacing w:val="47"/>
          <w:sz w:val="24"/>
        </w:rPr>
        <w:t xml:space="preserve"> </w:t>
      </w:r>
      <w:r>
        <w:rPr>
          <w:sz w:val="24"/>
        </w:rPr>
        <w:t>2014</w:t>
      </w:r>
      <w:r>
        <w:rPr>
          <w:spacing w:val="48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403</w:t>
      </w:r>
      <w:r>
        <w:rPr>
          <w:spacing w:val="47"/>
          <w:sz w:val="24"/>
        </w:rPr>
        <w:t xml:space="preserve"> </w:t>
      </w:r>
      <w:r>
        <w:rPr>
          <w:sz w:val="24"/>
        </w:rPr>
        <w:t>"Об</w:t>
      </w:r>
      <w:r>
        <w:rPr>
          <w:spacing w:val="48"/>
          <w:sz w:val="24"/>
        </w:rPr>
        <w:t xml:space="preserve"> </w:t>
      </w:r>
      <w:r>
        <w:rPr>
          <w:sz w:val="24"/>
        </w:rPr>
        <w:t>исчерпывающем</w:t>
      </w:r>
      <w:r>
        <w:rPr>
          <w:spacing w:val="-50"/>
          <w:sz w:val="24"/>
        </w:rPr>
        <w:t xml:space="preserve"> </w:t>
      </w:r>
      <w:r>
        <w:rPr>
          <w:sz w:val="24"/>
        </w:rPr>
        <w:t>перечне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 в</w:t>
      </w:r>
      <w:r>
        <w:rPr>
          <w:spacing w:val="-1"/>
          <w:sz w:val="24"/>
        </w:rPr>
        <w:t xml:space="preserve"> </w:t>
      </w:r>
      <w:r>
        <w:rPr>
          <w:sz w:val="24"/>
        </w:rPr>
        <w:t>сфере</w:t>
      </w:r>
      <w:r>
        <w:rPr>
          <w:spacing w:val="-1"/>
          <w:sz w:val="24"/>
        </w:rPr>
        <w:t xml:space="preserve"> </w:t>
      </w:r>
      <w:r>
        <w:rPr>
          <w:sz w:val="24"/>
        </w:rPr>
        <w:t>жилищного строительства</w:t>
      </w:r>
    </w:p>
    <w:p w14:paraId="62813126">
      <w:pPr>
        <w:spacing w:before="0"/>
        <w:ind w:left="820" w:right="0" w:firstLine="0"/>
        <w:jc w:val="left"/>
        <w:rPr>
          <w:sz w:val="24"/>
        </w:rPr>
      </w:pPr>
      <w:r>
        <w:rPr>
          <w:sz w:val="24"/>
        </w:rPr>
        <w:t>-</w:t>
      </w:r>
      <w:r>
        <w:fldChar w:fldCharType="begin"/>
      </w:r>
      <w:r>
        <w:instrText xml:space="preserve"> HYPERLINK "https://internet.garant.ru/document/redirect/43628476/1000" \h </w:instrText>
      </w:r>
      <w:r>
        <w:fldChar w:fldCharType="separate"/>
      </w:r>
      <w:r>
        <w:rPr>
          <w:sz w:val="24"/>
        </w:rPr>
        <w:t>Уставом</w:t>
      </w:r>
      <w:r>
        <w:rPr>
          <w:spacing w:val="-4"/>
          <w:sz w:val="24"/>
        </w:rPr>
        <w:t xml:space="preserve"> </w:t>
      </w:r>
      <w:r>
        <w:rPr>
          <w:spacing w:val="-4"/>
          <w:sz w:val="24"/>
        </w:rPr>
        <w:fldChar w:fldCharType="end"/>
      </w:r>
      <w:r>
        <w:rPr>
          <w:sz w:val="24"/>
        </w:rPr>
        <w:t>муниципального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наименование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муниципального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образования</w:t>
      </w:r>
      <w:r>
        <w:rPr>
          <w:sz w:val="24"/>
        </w:rPr>
        <w:t>).</w:t>
      </w:r>
    </w:p>
    <w:p w14:paraId="517AB471">
      <w:pPr>
        <w:pStyle w:val="7"/>
        <w:numPr>
          <w:ilvl w:val="1"/>
          <w:numId w:val="4"/>
        </w:numPr>
        <w:tabs>
          <w:tab w:val="left" w:pos="1238"/>
        </w:tabs>
        <w:spacing w:before="0" w:after="0" w:line="240" w:lineRule="auto"/>
        <w:ind w:left="1237" w:right="0" w:hanging="418"/>
        <w:jc w:val="left"/>
        <w:rPr>
          <w:sz w:val="24"/>
        </w:rPr>
      </w:pPr>
      <w:r>
        <w:rPr>
          <w:sz w:val="24"/>
        </w:rPr>
        <w:t>Конечным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является:</w:t>
      </w:r>
    </w:p>
    <w:p w14:paraId="14B0E760">
      <w:pPr>
        <w:spacing w:after="0" w:line="240" w:lineRule="auto"/>
        <w:jc w:val="left"/>
        <w:rPr>
          <w:sz w:val="24"/>
        </w:rPr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725148EC">
      <w:pPr>
        <w:pStyle w:val="7"/>
        <w:numPr>
          <w:ilvl w:val="0"/>
          <w:numId w:val="3"/>
        </w:numPr>
        <w:tabs>
          <w:tab w:val="left" w:pos="1074"/>
        </w:tabs>
        <w:spacing w:before="8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выдача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сноса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грунтов</w:t>
      </w:r>
    </w:p>
    <w:p w14:paraId="0C1656F3">
      <w:pPr>
        <w:pStyle w:val="7"/>
        <w:numPr>
          <w:ilvl w:val="0"/>
          <w:numId w:val="3"/>
        </w:numPr>
        <w:tabs>
          <w:tab w:val="left" w:pos="968"/>
        </w:tabs>
        <w:spacing w:before="0" w:after="0" w:line="240" w:lineRule="auto"/>
        <w:ind w:left="100" w:right="215" w:firstLine="720"/>
        <w:jc w:val="both"/>
        <w:rPr>
          <w:sz w:val="24"/>
        </w:rPr>
      </w:pPr>
      <w:r>
        <w:rPr>
          <w:sz w:val="24"/>
        </w:rPr>
        <w:t>согласование схемы движения транспорта и пешеходов на период проведения 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rFonts w:hint="default"/>
          <w:spacing w:val="1"/>
          <w:sz w:val="24"/>
          <w:lang w:val="ru-RU"/>
        </w:rPr>
        <w:t>«Гиагинское сельское поселение»</w:t>
      </w:r>
      <w:r>
        <w:rPr>
          <w:sz w:val="24"/>
        </w:rPr>
        <w:t>.</w:t>
      </w:r>
    </w:p>
    <w:p w14:paraId="195571CB">
      <w:pPr>
        <w:pStyle w:val="7"/>
        <w:numPr>
          <w:ilvl w:val="0"/>
          <w:numId w:val="3"/>
        </w:numPr>
        <w:tabs>
          <w:tab w:val="left" w:pos="953"/>
        </w:tabs>
        <w:spacing w:before="0" w:after="0" w:line="281" w:lineRule="exact"/>
        <w:ind w:left="952" w:right="0" w:hanging="133"/>
        <w:jc w:val="both"/>
        <w:rPr>
          <w:sz w:val="24"/>
        </w:rPr>
      </w:pPr>
      <w:r>
        <w:rPr>
          <w:sz w:val="24"/>
        </w:rPr>
        <w:t>письменный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услуг.</w:t>
      </w:r>
    </w:p>
    <w:p w14:paraId="14D9CD16">
      <w:pPr>
        <w:pStyle w:val="7"/>
        <w:numPr>
          <w:ilvl w:val="1"/>
          <w:numId w:val="4"/>
        </w:numPr>
        <w:tabs>
          <w:tab w:val="left" w:pos="1518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(сведений)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услуги:</w:t>
      </w:r>
    </w:p>
    <w:p w14:paraId="2CD9FC4E">
      <w:pPr>
        <w:pStyle w:val="7"/>
        <w:numPr>
          <w:ilvl w:val="0"/>
          <w:numId w:val="5"/>
        </w:numPr>
        <w:tabs>
          <w:tab w:val="left" w:pos="1096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Исчерпывающий перечень документов (сведений), необходимых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 правовыми актами для предоставления муниципальной услуги, подлежащих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 самостоятельно:</w:t>
      </w:r>
    </w:p>
    <w:p w14:paraId="6AB3AF42">
      <w:pPr>
        <w:pStyle w:val="7"/>
        <w:numPr>
          <w:ilvl w:val="0"/>
          <w:numId w:val="3"/>
        </w:numPr>
        <w:tabs>
          <w:tab w:val="left" w:pos="1041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3"/>
        </w:rPr>
        <w:t>выдаче</w:t>
      </w:r>
      <w:r>
        <w:rPr>
          <w:spacing w:val="1"/>
          <w:sz w:val="23"/>
        </w:rPr>
        <w:t xml:space="preserve"> </w:t>
      </w:r>
      <w:r>
        <w:rPr>
          <w:sz w:val="23"/>
        </w:rPr>
        <w:t>разрешения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перемещение</w:t>
      </w:r>
      <w:r>
        <w:rPr>
          <w:spacing w:val="1"/>
          <w:sz w:val="23"/>
        </w:rPr>
        <w:t xml:space="preserve"> </w:t>
      </w:r>
      <w:r>
        <w:rPr>
          <w:sz w:val="23"/>
        </w:rPr>
        <w:t>отходов</w:t>
      </w:r>
      <w:r>
        <w:rPr>
          <w:spacing w:val="1"/>
          <w:sz w:val="23"/>
        </w:rPr>
        <w:t xml:space="preserve"> </w:t>
      </w:r>
      <w:r>
        <w:rPr>
          <w:sz w:val="23"/>
        </w:rPr>
        <w:t>строительства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сноса,</w:t>
      </w:r>
      <w:r>
        <w:rPr>
          <w:spacing w:val="1"/>
          <w:sz w:val="23"/>
        </w:rPr>
        <w:t xml:space="preserve"> </w:t>
      </w:r>
      <w:r>
        <w:rPr>
          <w:sz w:val="23"/>
        </w:rPr>
        <w:t>грунтов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о</w:t>
      </w:r>
      <w:r>
        <w:rPr>
          <w:spacing w:val="1"/>
          <w:sz w:val="23"/>
        </w:rPr>
        <w:t xml:space="preserve"> </w:t>
      </w:r>
      <w:r>
        <w:rPr>
          <w:sz w:val="23"/>
        </w:rPr>
        <w:t>согласовании</w:t>
      </w:r>
      <w:r>
        <w:rPr>
          <w:spacing w:val="1"/>
          <w:sz w:val="23"/>
        </w:rPr>
        <w:t xml:space="preserve"> </w:t>
      </w:r>
      <w:r>
        <w:rPr>
          <w:sz w:val="23"/>
        </w:rPr>
        <w:t>схемы</w:t>
      </w:r>
      <w:r>
        <w:rPr>
          <w:spacing w:val="1"/>
          <w:sz w:val="23"/>
        </w:rPr>
        <w:t xml:space="preserve"> </w:t>
      </w:r>
      <w:r>
        <w:rPr>
          <w:sz w:val="23"/>
        </w:rPr>
        <w:t>движения</w:t>
      </w:r>
      <w:r>
        <w:rPr>
          <w:spacing w:val="1"/>
          <w:sz w:val="23"/>
        </w:rPr>
        <w:t xml:space="preserve"> </w:t>
      </w:r>
      <w:r>
        <w:rPr>
          <w:sz w:val="23"/>
        </w:rPr>
        <w:t>транспорта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пешеходов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период</w:t>
      </w:r>
      <w:r>
        <w:rPr>
          <w:spacing w:val="1"/>
          <w:sz w:val="23"/>
        </w:rPr>
        <w:t xml:space="preserve"> </w:t>
      </w:r>
      <w:r>
        <w:rPr>
          <w:sz w:val="23"/>
        </w:rPr>
        <w:t>производства</w:t>
      </w:r>
      <w:r>
        <w:rPr>
          <w:spacing w:val="-48"/>
          <w:sz w:val="23"/>
        </w:rPr>
        <w:t xml:space="preserve"> </w:t>
      </w:r>
      <w:r>
        <w:rPr>
          <w:sz w:val="23"/>
        </w:rPr>
        <w:t>работ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проезжей</w:t>
      </w:r>
      <w:r>
        <w:rPr>
          <w:spacing w:val="1"/>
          <w:sz w:val="23"/>
        </w:rPr>
        <w:t xml:space="preserve"> </w:t>
      </w:r>
      <w:r>
        <w:rPr>
          <w:sz w:val="23"/>
        </w:rPr>
        <w:t>части</w:t>
      </w:r>
      <w:r>
        <w:rPr>
          <w:spacing w:val="1"/>
          <w:sz w:val="23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rFonts w:hint="default"/>
          <w:spacing w:val="1"/>
          <w:sz w:val="24"/>
          <w:lang w:val="ru-RU"/>
        </w:rPr>
        <w:t>«Гиагинское сельское поселение»</w:t>
      </w:r>
      <w:r>
        <w:rPr>
          <w:sz w:val="24"/>
        </w:rPr>
        <w:t xml:space="preserve"> - подается гражданами в Отдел или ГБУ РА «МФЦ»</w:t>
      </w:r>
      <w:r>
        <w:rPr>
          <w:rFonts w:hint="default"/>
          <w:sz w:val="24"/>
          <w:lang w:val="ru-RU"/>
        </w:rPr>
        <w:t xml:space="preserve"> Филиал № 6 ст. Гиагинской </w:t>
      </w:r>
      <w:r>
        <w:rPr>
          <w:sz w:val="24"/>
        </w:rPr>
        <w:t xml:space="preserve"> (по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№ 1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регламенту).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сноса,</w:t>
      </w:r>
      <w:r>
        <w:rPr>
          <w:spacing w:val="1"/>
          <w:sz w:val="24"/>
        </w:rPr>
        <w:t xml:space="preserve"> </w:t>
      </w:r>
      <w:r>
        <w:rPr>
          <w:sz w:val="24"/>
        </w:rPr>
        <w:t>грунтов,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rFonts w:hint="default"/>
          <w:spacing w:val="1"/>
          <w:sz w:val="24"/>
          <w:lang w:val="ru-RU"/>
        </w:rPr>
        <w:t>«Гиагинское сельское поселение»</w:t>
      </w:r>
      <w:r>
        <w:rPr>
          <w:sz w:val="24"/>
        </w:rPr>
        <w:t>;</w:t>
      </w:r>
    </w:p>
    <w:p w14:paraId="0BF4C48D">
      <w:pPr>
        <w:pStyle w:val="7"/>
        <w:numPr>
          <w:ilvl w:val="0"/>
          <w:numId w:val="3"/>
        </w:numPr>
        <w:tabs>
          <w:tab w:val="left" w:pos="959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копия паспорта или копия иного документа, удостоверяющего личность гражданина.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информационных систем, указанных в </w:t>
      </w:r>
      <w:r>
        <w:fldChar w:fldCharType="begin"/>
      </w:r>
      <w:r>
        <w:instrText xml:space="preserve"> HYPERLINK "https://internet.garant.ru/document/redirect/12177515/710" \h </w:instrText>
      </w:r>
      <w:r>
        <w:fldChar w:fldCharType="separate"/>
      </w:r>
      <w:r>
        <w:rPr>
          <w:sz w:val="24"/>
        </w:rPr>
        <w:t>частях 10</w:t>
      </w:r>
      <w:r>
        <w:rPr>
          <w:sz w:val="24"/>
        </w:rPr>
        <w:fldChar w:fldCharType="end"/>
      </w:r>
      <w:r>
        <w:rPr>
          <w:sz w:val="24"/>
        </w:rPr>
        <w:t xml:space="preserve"> и </w:t>
      </w:r>
      <w:r>
        <w:fldChar w:fldCharType="begin"/>
      </w:r>
      <w:r>
        <w:instrText xml:space="preserve"> HYPERLINK "https://internet.garant.ru/document/redirect/12177515/711" \h </w:instrText>
      </w:r>
      <w:r>
        <w:fldChar w:fldCharType="separate"/>
      </w:r>
      <w:r>
        <w:rPr>
          <w:sz w:val="24"/>
        </w:rPr>
        <w:t>11 статьи 7</w:t>
      </w:r>
      <w:r>
        <w:rPr>
          <w:sz w:val="24"/>
        </w:rPr>
        <w:fldChar w:fldCharType="end"/>
      </w:r>
      <w:r>
        <w:rPr>
          <w:sz w:val="24"/>
        </w:rPr>
        <w:t xml:space="preserve"> Федерального закона от 27</w:t>
      </w:r>
      <w:r>
        <w:rPr>
          <w:spacing w:val="1"/>
          <w:sz w:val="24"/>
        </w:rPr>
        <w:t xml:space="preserve"> </w:t>
      </w:r>
      <w:r>
        <w:rPr>
          <w:sz w:val="24"/>
        </w:rPr>
        <w:t>июля 2010 г. № 210-ФЗ «Об организации предоставления государственных и муниципальных</w:t>
      </w:r>
      <w:r>
        <w:rPr>
          <w:spacing w:val="-50"/>
          <w:sz w:val="24"/>
        </w:rPr>
        <w:t xml:space="preserve"> </w:t>
      </w:r>
      <w:r>
        <w:rPr>
          <w:sz w:val="24"/>
        </w:rPr>
        <w:t>услуг».</w:t>
      </w:r>
    </w:p>
    <w:p w14:paraId="11243140">
      <w:pPr>
        <w:pStyle w:val="7"/>
        <w:numPr>
          <w:ilvl w:val="0"/>
          <w:numId w:val="5"/>
        </w:numPr>
        <w:tabs>
          <w:tab w:val="left" w:pos="1168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Исчерпывающий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(сведений),</w:t>
      </w:r>
      <w:r>
        <w:rPr>
          <w:spacing w:val="1"/>
          <w:sz w:val="24"/>
        </w:rPr>
        <w:t xml:space="preserve"> </w:t>
      </w:r>
      <w:r>
        <w:rPr>
          <w:sz w:val="24"/>
        </w:rPr>
        <w:t>запрашиваемых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0"/>
          <w:sz w:val="24"/>
        </w:rPr>
        <w:t xml:space="preserve"> </w:t>
      </w:r>
      <w:r>
        <w:rPr>
          <w:sz w:val="24"/>
        </w:rPr>
        <w:t>межведомственного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информационного взаимодействия:</w:t>
      </w:r>
    </w:p>
    <w:p w14:paraId="119FF0AB">
      <w:pPr>
        <w:pStyle w:val="5"/>
        <w:ind w:left="820" w:right="4143" w:firstLine="3205"/>
      </w:pPr>
      <w:r>
        <w:rPr>
          <w:color w:val="26282F"/>
        </w:rPr>
        <w:t>для юридических лиц:</w:t>
      </w:r>
      <w:r>
        <w:rPr>
          <w:color w:val="26282F"/>
          <w:spacing w:val="-51"/>
        </w:rPr>
        <w:t xml:space="preserve"> </w:t>
      </w:r>
      <w:r>
        <w:t>Заявитель</w:t>
      </w:r>
      <w:r>
        <w:rPr>
          <w:spacing w:val="-1"/>
        </w:rPr>
        <w:t xml:space="preserve"> </w:t>
      </w:r>
      <w:r>
        <w:t>предоставляет лично:</w:t>
      </w:r>
    </w:p>
    <w:p w14:paraId="2FCBEFAD">
      <w:pPr>
        <w:pStyle w:val="5"/>
        <w:ind w:left="820" w:firstLine="0"/>
      </w:pPr>
      <w:r>
        <w:t>а)</w:t>
      </w:r>
      <w:r>
        <w:rPr>
          <w:spacing w:val="-4"/>
        </w:rPr>
        <w:t xml:space="preserve"> </w:t>
      </w:r>
      <w:r>
        <w:t>учредительные</w:t>
      </w:r>
      <w:r>
        <w:rPr>
          <w:spacing w:val="-2"/>
        </w:rPr>
        <w:t xml:space="preserve"> </w:t>
      </w:r>
      <w:r>
        <w:t>документы</w:t>
      </w:r>
      <w:r>
        <w:rPr>
          <w:spacing w:val="-3"/>
        </w:rPr>
        <w:t xml:space="preserve"> </w:t>
      </w:r>
      <w:r>
        <w:t>юридического</w:t>
      </w:r>
      <w:r>
        <w:rPr>
          <w:spacing w:val="-2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копией;</w:t>
      </w:r>
    </w:p>
    <w:p w14:paraId="0F941476">
      <w:pPr>
        <w:pStyle w:val="5"/>
        <w:ind w:right="217"/>
      </w:pPr>
      <w:r>
        <w:t>б)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действующего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копией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назначении,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собрания</w:t>
      </w:r>
      <w:r>
        <w:rPr>
          <w:spacing w:val="1"/>
        </w:rPr>
        <w:t xml:space="preserve"> </w:t>
      </w:r>
      <w:r>
        <w:t>учредителей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т.д.);</w:t>
      </w:r>
    </w:p>
    <w:p w14:paraId="61B91CA7">
      <w:pPr>
        <w:pStyle w:val="5"/>
        <w:ind w:left="4113" w:right="892" w:hanging="3294"/>
        <w:jc w:val="left"/>
      </w:pPr>
      <w:r>
        <w:t>в) доверенность, в случае подачи заявления представителем заявителя с копией.</w:t>
      </w:r>
      <w:r>
        <w:rPr>
          <w:spacing w:val="-50"/>
        </w:rPr>
        <w:t xml:space="preserve"> </w:t>
      </w:r>
      <w:r>
        <w:rPr>
          <w:color w:val="26282F"/>
        </w:rPr>
        <w:t>для</w:t>
      </w:r>
      <w:r>
        <w:rPr>
          <w:color w:val="26282F"/>
          <w:spacing w:val="-2"/>
        </w:rPr>
        <w:t xml:space="preserve"> </w:t>
      </w:r>
      <w:r>
        <w:rPr>
          <w:color w:val="26282F"/>
        </w:rPr>
        <w:t>физических лиц:</w:t>
      </w:r>
    </w:p>
    <w:p w14:paraId="120D3984">
      <w:pPr>
        <w:pStyle w:val="5"/>
        <w:ind w:left="820" w:firstLine="0"/>
        <w:jc w:val="left"/>
      </w:pPr>
      <w:r>
        <w:t>Заявитель</w:t>
      </w:r>
      <w:r>
        <w:rPr>
          <w:spacing w:val="-3"/>
        </w:rPr>
        <w:t xml:space="preserve"> </w:t>
      </w:r>
      <w:r>
        <w:t>предоставляет</w:t>
      </w:r>
      <w:r>
        <w:rPr>
          <w:spacing w:val="-3"/>
        </w:rPr>
        <w:t xml:space="preserve"> </w:t>
      </w:r>
      <w:r>
        <w:t>лично:</w:t>
      </w:r>
    </w:p>
    <w:p w14:paraId="171B15ED">
      <w:pPr>
        <w:pStyle w:val="5"/>
        <w:ind w:left="820" w:firstLine="0"/>
        <w:jc w:val="left"/>
      </w:pPr>
      <w:r>
        <w:t>а)</w:t>
      </w:r>
      <w:r>
        <w:rPr>
          <w:spacing w:val="-4"/>
        </w:rPr>
        <w:t xml:space="preserve"> </w:t>
      </w:r>
      <w:r>
        <w:t>документы,</w:t>
      </w:r>
      <w:r>
        <w:rPr>
          <w:spacing w:val="-3"/>
        </w:rPr>
        <w:t xml:space="preserve"> </w:t>
      </w:r>
      <w:r>
        <w:t>удостоверяющие</w:t>
      </w:r>
      <w:r>
        <w:rPr>
          <w:spacing w:val="-2"/>
        </w:rPr>
        <w:t xml:space="preserve"> </w:t>
      </w:r>
      <w:r>
        <w:t>личность</w:t>
      </w:r>
      <w:r>
        <w:rPr>
          <w:spacing w:val="-3"/>
        </w:rPr>
        <w:t xml:space="preserve"> </w:t>
      </w:r>
      <w:r>
        <w:t>заявителя;</w:t>
      </w:r>
    </w:p>
    <w:p w14:paraId="71561FFE">
      <w:pPr>
        <w:pStyle w:val="5"/>
        <w:ind w:left="820" w:right="887" w:firstLine="0"/>
        <w:jc w:val="left"/>
      </w:pPr>
      <w:r>
        <w:t>б) доверенность, в случае подачи заявления представителем заявителя с копией.</w:t>
      </w:r>
      <w:r>
        <w:rPr>
          <w:spacing w:val="-51"/>
        </w:rPr>
        <w:t xml:space="preserve"> </w:t>
      </w:r>
      <w:r>
        <w:t>Указанные</w:t>
      </w:r>
      <w:r>
        <w:rPr>
          <w:spacing w:val="-1"/>
        </w:rPr>
        <w:t xml:space="preserve"> </w:t>
      </w:r>
      <w:r>
        <w:t>документы</w:t>
      </w:r>
      <w:r>
        <w:rPr>
          <w:spacing w:val="-1"/>
        </w:rPr>
        <w:t xml:space="preserve"> </w:t>
      </w:r>
      <w:r>
        <w:t>заявитель</w:t>
      </w:r>
      <w:r>
        <w:rPr>
          <w:spacing w:val="-1"/>
        </w:rPr>
        <w:t xml:space="preserve"> </w:t>
      </w:r>
      <w:r>
        <w:t>вправе</w:t>
      </w:r>
      <w:r>
        <w:rPr>
          <w:spacing w:val="-1"/>
        </w:rPr>
        <w:t xml:space="preserve"> </w:t>
      </w:r>
      <w:r>
        <w:t>предоставить самостоятельно.</w:t>
      </w:r>
    </w:p>
    <w:p w14:paraId="390994E5">
      <w:pPr>
        <w:pStyle w:val="5"/>
        <w:ind w:right="216"/>
      </w:pPr>
      <w:r>
        <w:t>По своему желанию заявитель дополнительно может представить иные документы</w:t>
      </w:r>
      <w:r>
        <w:rPr>
          <w:spacing w:val="1"/>
        </w:rPr>
        <w:t xml:space="preserve"> </w:t>
      </w:r>
      <w:r>
        <w:t>(сведения),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мнению,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сноса</w:t>
      </w:r>
      <w:r>
        <w:rPr>
          <w:spacing w:val="1"/>
        </w:rPr>
        <w:t xml:space="preserve"> </w:t>
      </w:r>
      <w:r>
        <w:t>зданий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грунтов</w:t>
      </w:r>
      <w:r>
        <w:rPr>
          <w:spacing w:val="1"/>
        </w:rPr>
        <w:t xml:space="preserve"> </w:t>
      </w:r>
      <w:r>
        <w:t>и</w:t>
      </w:r>
      <w:r>
        <w:rPr>
          <w:spacing w:val="-50"/>
        </w:rPr>
        <w:t xml:space="preserve"> </w:t>
      </w:r>
      <w:r>
        <w:t>согласование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проезжей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rFonts w:hint="default"/>
          <w:lang w:val="ru-RU"/>
        </w:rPr>
        <w:t xml:space="preserve"> </w:t>
      </w:r>
      <w:r>
        <w:rPr>
          <w:rFonts w:hint="default"/>
          <w:spacing w:val="1"/>
          <w:sz w:val="24"/>
          <w:lang w:val="ru-RU"/>
        </w:rPr>
        <w:t>«Гиагинское сельское поселение»</w:t>
      </w:r>
      <w:r>
        <w:t>.</w:t>
      </w:r>
    </w:p>
    <w:p w14:paraId="6BC1C64F">
      <w:pPr>
        <w:pStyle w:val="5"/>
        <w:spacing w:line="281" w:lineRule="exact"/>
        <w:ind w:left="820" w:firstLine="0"/>
      </w:pPr>
      <w:r>
        <w:t>Заявление</w:t>
      </w:r>
      <w:r>
        <w:rPr>
          <w:spacing w:val="22"/>
        </w:rPr>
        <w:t xml:space="preserve"> </w:t>
      </w:r>
      <w:r>
        <w:t>может</w:t>
      </w:r>
      <w:r>
        <w:rPr>
          <w:spacing w:val="74"/>
        </w:rPr>
        <w:t xml:space="preserve"> </w:t>
      </w:r>
      <w:r>
        <w:t>быть</w:t>
      </w:r>
      <w:r>
        <w:rPr>
          <w:spacing w:val="74"/>
        </w:rPr>
        <w:t xml:space="preserve"> </w:t>
      </w:r>
      <w:r>
        <w:t>заполнено</w:t>
      </w:r>
      <w:r>
        <w:rPr>
          <w:spacing w:val="74"/>
        </w:rPr>
        <w:t xml:space="preserve"> </w:t>
      </w:r>
      <w:r>
        <w:t>от</w:t>
      </w:r>
      <w:r>
        <w:rPr>
          <w:spacing w:val="74"/>
        </w:rPr>
        <w:t xml:space="preserve"> </w:t>
      </w:r>
      <w:r>
        <w:t>руки</w:t>
      </w:r>
      <w:r>
        <w:rPr>
          <w:spacing w:val="73"/>
        </w:rPr>
        <w:t xml:space="preserve"> </w:t>
      </w:r>
      <w:r>
        <w:t>или</w:t>
      </w:r>
      <w:r>
        <w:rPr>
          <w:spacing w:val="73"/>
        </w:rPr>
        <w:t xml:space="preserve"> </w:t>
      </w:r>
      <w:r>
        <w:t>машинным</w:t>
      </w:r>
      <w:r>
        <w:rPr>
          <w:spacing w:val="74"/>
        </w:rPr>
        <w:t xml:space="preserve"> </w:t>
      </w:r>
      <w:r>
        <w:t>способом,</w:t>
      </w:r>
      <w:r>
        <w:rPr>
          <w:spacing w:val="74"/>
        </w:rPr>
        <w:t xml:space="preserve"> </w:t>
      </w:r>
      <w:r>
        <w:t>распечатано</w:t>
      </w:r>
    </w:p>
    <w:p w14:paraId="4C23C9A3">
      <w:pPr>
        <w:spacing w:after="0" w:line="281" w:lineRule="exact"/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1011AA10">
      <w:pPr>
        <w:pStyle w:val="5"/>
        <w:spacing w:before="80"/>
        <w:ind w:firstLine="0"/>
      </w:pPr>
      <w:r>
        <w:t>посредством</w:t>
      </w:r>
      <w:r>
        <w:rPr>
          <w:spacing w:val="-6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печатающих</w:t>
      </w:r>
      <w:r>
        <w:rPr>
          <w:spacing w:val="-5"/>
        </w:rPr>
        <w:t xml:space="preserve"> </w:t>
      </w:r>
      <w:r>
        <w:t>устройств.</w:t>
      </w:r>
    </w:p>
    <w:p w14:paraId="5A2C8C29">
      <w:pPr>
        <w:pStyle w:val="7"/>
        <w:numPr>
          <w:ilvl w:val="1"/>
          <w:numId w:val="4"/>
        </w:numPr>
        <w:tabs>
          <w:tab w:val="left" w:pos="1238"/>
        </w:tabs>
        <w:spacing w:before="0" w:after="0" w:line="240" w:lineRule="auto"/>
        <w:ind w:left="1237" w:right="0" w:hanging="418"/>
        <w:jc w:val="both"/>
        <w:rPr>
          <w:sz w:val="24"/>
        </w:rPr>
      </w:pPr>
      <w:r>
        <w:rPr>
          <w:sz w:val="24"/>
        </w:rPr>
        <w:t>Сроки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услуги.</w:t>
      </w:r>
    </w:p>
    <w:p w14:paraId="79E2C1AF">
      <w:pPr>
        <w:spacing w:before="0"/>
        <w:ind w:left="100" w:right="216" w:firstLine="720"/>
        <w:jc w:val="both"/>
        <w:rPr>
          <w:sz w:val="24"/>
        </w:rPr>
      </w:pPr>
      <w:r>
        <w:rPr>
          <w:sz w:val="24"/>
        </w:rPr>
        <w:t>Согласованный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сноса,</w:t>
      </w:r>
      <w:r>
        <w:rPr>
          <w:spacing w:val="1"/>
          <w:sz w:val="24"/>
        </w:rPr>
        <w:t xml:space="preserve"> </w:t>
      </w:r>
      <w:r>
        <w:rPr>
          <w:sz w:val="24"/>
        </w:rPr>
        <w:t>грунтов,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части"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rFonts w:hint="default"/>
          <w:sz w:val="24"/>
          <w:lang w:val="ru-RU"/>
        </w:rPr>
        <w:t xml:space="preserve"> </w:t>
      </w:r>
      <w:r>
        <w:rPr>
          <w:rFonts w:hint="default"/>
          <w:spacing w:val="1"/>
          <w:sz w:val="24"/>
          <w:lang w:val="ru-RU"/>
        </w:rPr>
        <w:t>«Гиагинское сельское поселение»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тридцатидневный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поступившего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rFonts w:hint="default"/>
          <w:sz w:val="24"/>
          <w:lang w:val="ru-RU"/>
        </w:rPr>
        <w:t xml:space="preserve"> по адресу: 385600, Республика Адыгея, Гиагинский район, ст. Гиагинская, ул. Кооперативная, 33</w:t>
      </w:r>
      <w:r>
        <w:rPr>
          <w:sz w:val="24"/>
        </w:rPr>
        <w:t>.</w:t>
      </w:r>
    </w:p>
    <w:p w14:paraId="283DBB86">
      <w:pPr>
        <w:pStyle w:val="5"/>
        <w:ind w:right="217"/>
      </w:pPr>
      <w:r>
        <w:t>В случае если заявление о выдаче разрешения на перемещение отходов было получено</w:t>
      </w:r>
      <w:r>
        <w:rPr>
          <w:spacing w:val="-50"/>
        </w:rPr>
        <w:t xml:space="preserve"> </w:t>
      </w:r>
      <w:r>
        <w:t>по почте, то три экземпляра разрешения будут отправлены заявителю заказным письмом по</w:t>
      </w:r>
      <w:r>
        <w:rPr>
          <w:spacing w:val="1"/>
        </w:rPr>
        <w:t xml:space="preserve"> </w:t>
      </w:r>
      <w:r>
        <w:t>почте.</w:t>
      </w:r>
    </w:p>
    <w:p w14:paraId="026FAAA7">
      <w:pPr>
        <w:pStyle w:val="5"/>
        <w:ind w:right="217"/>
      </w:pP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мотивированном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подписывается</w:t>
      </w:r>
      <w:r>
        <w:rPr>
          <w:spacing w:val="1"/>
        </w:rPr>
        <w:t xml:space="preserve"> </w:t>
      </w:r>
      <w:r>
        <w:t>главой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почтой,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почтой</w:t>
      </w:r>
      <w:r>
        <w:rPr>
          <w:spacing w:val="-50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выдается лично,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тридцатидневный</w:t>
      </w:r>
      <w:r>
        <w:rPr>
          <w:spacing w:val="-1"/>
        </w:rPr>
        <w:t xml:space="preserve"> </w:t>
      </w:r>
      <w:r>
        <w:t>срок со</w:t>
      </w:r>
      <w:r>
        <w:rPr>
          <w:spacing w:val="-2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заявления.</w:t>
      </w:r>
    </w:p>
    <w:p w14:paraId="16EB830C">
      <w:pPr>
        <w:pStyle w:val="5"/>
        <w:ind w:right="219"/>
      </w:pPr>
      <w:r>
        <w:t>Максимальный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заявления/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 составляет 15 минут.</w:t>
      </w:r>
    </w:p>
    <w:p w14:paraId="0BFC21E8">
      <w:pPr>
        <w:pStyle w:val="7"/>
        <w:numPr>
          <w:ilvl w:val="1"/>
          <w:numId w:val="4"/>
        </w:numPr>
        <w:tabs>
          <w:tab w:val="left" w:pos="1368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муниципальную услугу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превышать 40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минут.</w:t>
      </w:r>
    </w:p>
    <w:p w14:paraId="4837DC27">
      <w:pPr>
        <w:pStyle w:val="5"/>
        <w:tabs>
          <w:tab w:val="left" w:pos="2176"/>
          <w:tab w:val="left" w:pos="3417"/>
          <w:tab w:val="left" w:pos="3815"/>
          <w:tab w:val="left" w:pos="5881"/>
          <w:tab w:val="left" w:pos="6684"/>
          <w:tab w:val="left" w:pos="7212"/>
          <w:tab w:val="left" w:pos="8206"/>
          <w:tab w:val="left" w:pos="8603"/>
        </w:tabs>
        <w:ind w:right="220"/>
        <w:jc w:val="left"/>
      </w:pPr>
      <w:r>
        <w:t>Принятие</w:t>
      </w:r>
      <w:r>
        <w:tab/>
      </w:r>
      <w:r>
        <w:t>решения</w:t>
      </w:r>
      <w:r>
        <w:tab/>
      </w:r>
      <w:r>
        <w:t>о</w:t>
      </w:r>
      <w:r>
        <w:tab/>
      </w:r>
      <w:r>
        <w:t>предоставлении</w:t>
      </w:r>
      <w:r>
        <w:tab/>
      </w:r>
      <w:r>
        <w:t>либо</w:t>
      </w:r>
      <w:r>
        <w:tab/>
      </w:r>
      <w:r>
        <w:t>об</w:t>
      </w:r>
      <w:r>
        <w:tab/>
      </w:r>
      <w:r>
        <w:t>отказе</w:t>
      </w:r>
      <w:r>
        <w:tab/>
      </w:r>
      <w:r>
        <w:t>в</w:t>
      </w:r>
      <w:r>
        <w:tab/>
      </w:r>
      <w:r>
        <w:rPr>
          <w:spacing w:val="-1"/>
        </w:rPr>
        <w:t>предоставлении</w:t>
      </w:r>
      <w:r>
        <w:rPr>
          <w:spacing w:val="-50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 -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 20 минут.</w:t>
      </w:r>
    </w:p>
    <w:p w14:paraId="1A22A950">
      <w:pPr>
        <w:pStyle w:val="5"/>
        <w:ind w:left="820" w:firstLine="0"/>
        <w:jc w:val="left"/>
      </w:pPr>
      <w:r>
        <w:t>Регистрация</w:t>
      </w:r>
      <w:r>
        <w:rPr>
          <w:spacing w:val="10"/>
        </w:rPr>
        <w:t xml:space="preserve"> </w:t>
      </w:r>
      <w:r>
        <w:t>заявления</w:t>
      </w:r>
      <w:r>
        <w:rPr>
          <w:spacing w:val="10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журнале</w:t>
      </w:r>
      <w:r>
        <w:rPr>
          <w:spacing w:val="10"/>
        </w:rPr>
        <w:t xml:space="preserve"> </w:t>
      </w:r>
      <w:r>
        <w:t>регистрации</w:t>
      </w:r>
      <w:r>
        <w:rPr>
          <w:spacing w:val="11"/>
        </w:rPr>
        <w:t xml:space="preserve"> </w:t>
      </w:r>
      <w:r>
        <w:t>заявлений</w:t>
      </w:r>
      <w:r>
        <w:rPr>
          <w:spacing w:val="10"/>
        </w:rPr>
        <w:t xml:space="preserve"> </w:t>
      </w:r>
      <w:r>
        <w:t>граждан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выдачу</w:t>
      </w:r>
      <w:r>
        <w:rPr>
          <w:spacing w:val="10"/>
        </w:rPr>
        <w:t xml:space="preserve"> </w:t>
      </w:r>
      <w:r>
        <w:t>справок</w:t>
      </w:r>
    </w:p>
    <w:p w14:paraId="6E879C58">
      <w:pPr>
        <w:pStyle w:val="7"/>
        <w:numPr>
          <w:ilvl w:val="0"/>
          <w:numId w:val="6"/>
        </w:numPr>
        <w:tabs>
          <w:tab w:val="left" w:pos="233"/>
        </w:tabs>
        <w:spacing w:before="0" w:after="0" w:line="240" w:lineRule="auto"/>
        <w:ind w:left="232" w:right="0" w:hanging="133"/>
        <w:jc w:val="left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2"/>
          <w:sz w:val="24"/>
        </w:rPr>
        <w:t xml:space="preserve"> </w:t>
      </w:r>
      <w:r>
        <w:rPr>
          <w:sz w:val="24"/>
        </w:rPr>
        <w:t>дня.</w:t>
      </w:r>
    </w:p>
    <w:p w14:paraId="3EA43AC6">
      <w:pPr>
        <w:pStyle w:val="7"/>
        <w:numPr>
          <w:ilvl w:val="1"/>
          <w:numId w:val="4"/>
        </w:numPr>
        <w:tabs>
          <w:tab w:val="left" w:pos="1238"/>
        </w:tabs>
        <w:spacing w:before="0" w:after="0" w:line="240" w:lineRule="auto"/>
        <w:ind w:left="1237" w:right="0" w:hanging="418"/>
        <w:jc w:val="left"/>
        <w:rPr>
          <w:sz w:val="24"/>
        </w:rPr>
      </w:pP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приостановления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услуги.</w:t>
      </w:r>
    </w:p>
    <w:p w14:paraId="7F383ADE">
      <w:pPr>
        <w:pStyle w:val="5"/>
        <w:ind w:left="820" w:firstLine="0"/>
        <w:jc w:val="left"/>
      </w:pPr>
      <w:r>
        <w:t>Основаниями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приостановления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являются:</w:t>
      </w:r>
    </w:p>
    <w:p w14:paraId="4CBE191D">
      <w:pPr>
        <w:pStyle w:val="7"/>
        <w:numPr>
          <w:ilvl w:val="1"/>
          <w:numId w:val="6"/>
        </w:numPr>
        <w:tabs>
          <w:tab w:val="left" w:pos="988"/>
        </w:tabs>
        <w:spacing w:before="0" w:after="0" w:line="240" w:lineRule="auto"/>
        <w:ind w:left="100" w:right="218" w:firstLine="720"/>
        <w:jc w:val="left"/>
        <w:rPr>
          <w:sz w:val="24"/>
        </w:rPr>
      </w:pPr>
      <w:r>
        <w:rPr>
          <w:sz w:val="24"/>
        </w:rPr>
        <w:t>выявление</w:t>
      </w:r>
      <w:r>
        <w:rPr>
          <w:spacing w:val="31"/>
          <w:sz w:val="24"/>
        </w:rPr>
        <w:t xml:space="preserve"> </w:t>
      </w:r>
      <w:r>
        <w:rPr>
          <w:sz w:val="24"/>
        </w:rPr>
        <w:t>противоречащих</w:t>
      </w:r>
      <w:r>
        <w:rPr>
          <w:spacing w:val="31"/>
          <w:sz w:val="24"/>
        </w:rPr>
        <w:t xml:space="preserve"> </w:t>
      </w:r>
      <w:r>
        <w:rPr>
          <w:sz w:val="24"/>
        </w:rPr>
        <w:t>или</w:t>
      </w:r>
      <w:r>
        <w:rPr>
          <w:spacing w:val="31"/>
          <w:sz w:val="24"/>
        </w:rPr>
        <w:t xml:space="preserve"> </w:t>
      </w:r>
      <w:r>
        <w:rPr>
          <w:sz w:val="24"/>
        </w:rPr>
        <w:t>неточных</w:t>
      </w:r>
      <w:r>
        <w:rPr>
          <w:spacing w:val="3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31"/>
          <w:sz w:val="24"/>
        </w:rPr>
        <w:t xml:space="preserve"> </w:t>
      </w:r>
      <w:r>
        <w:rPr>
          <w:sz w:val="24"/>
        </w:rPr>
        <w:t>предоставленных</w:t>
      </w:r>
      <w:r>
        <w:rPr>
          <w:spacing w:val="-50"/>
          <w:sz w:val="24"/>
        </w:rPr>
        <w:t xml:space="preserve"> </w:t>
      </w:r>
      <w:r>
        <w:rPr>
          <w:sz w:val="24"/>
        </w:rPr>
        <w:t>заявителем.</w:t>
      </w:r>
    </w:p>
    <w:p w14:paraId="19904D50">
      <w:pPr>
        <w:pStyle w:val="5"/>
        <w:ind w:left="820" w:firstLine="0"/>
        <w:jc w:val="left"/>
      </w:pPr>
      <w:r>
        <w:t>Исчерпывающий</w:t>
      </w:r>
      <w:r>
        <w:rPr>
          <w:spacing w:val="-3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отказа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услуги:</w:t>
      </w:r>
    </w:p>
    <w:p w14:paraId="5E2290B6">
      <w:pPr>
        <w:pStyle w:val="7"/>
        <w:numPr>
          <w:ilvl w:val="1"/>
          <w:numId w:val="6"/>
        </w:numPr>
        <w:tabs>
          <w:tab w:val="left" w:pos="1114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0"/>
          <w:sz w:val="24"/>
        </w:rPr>
        <w:t xml:space="preserve"> </w:t>
      </w:r>
      <w:r>
        <w:rPr>
          <w:sz w:val="24"/>
        </w:rPr>
        <w:t>установленным порядком (наличие исправлений, серьезных повреждений, не 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однозначно</w:t>
      </w:r>
      <w:r>
        <w:rPr>
          <w:spacing w:val="-1"/>
          <w:sz w:val="24"/>
        </w:rPr>
        <w:t xml:space="preserve"> </w:t>
      </w:r>
      <w:r>
        <w:rPr>
          <w:sz w:val="24"/>
        </w:rPr>
        <w:t>истолковать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отсутствие подписи,</w:t>
      </w:r>
      <w:r>
        <w:rPr>
          <w:spacing w:val="-1"/>
          <w:sz w:val="24"/>
        </w:rPr>
        <w:t xml:space="preserve"> </w:t>
      </w:r>
      <w:r>
        <w:rPr>
          <w:sz w:val="24"/>
        </w:rPr>
        <w:t>печати 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14:paraId="41610C35">
      <w:pPr>
        <w:pStyle w:val="7"/>
        <w:numPr>
          <w:ilvl w:val="1"/>
          <w:numId w:val="6"/>
        </w:numPr>
        <w:tabs>
          <w:tab w:val="left" w:pos="953"/>
        </w:tabs>
        <w:spacing w:before="0" w:after="0" w:line="281" w:lineRule="exact"/>
        <w:ind w:left="952" w:right="0" w:hanging="133"/>
        <w:jc w:val="both"/>
        <w:rPr>
          <w:sz w:val="24"/>
        </w:rPr>
      </w:pPr>
      <w:r>
        <w:rPr>
          <w:sz w:val="24"/>
        </w:rPr>
        <w:t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неполных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сведений;</w:t>
      </w:r>
    </w:p>
    <w:p w14:paraId="031A82E4">
      <w:pPr>
        <w:pStyle w:val="7"/>
        <w:numPr>
          <w:ilvl w:val="1"/>
          <w:numId w:val="6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недостоверных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сведений.</w:t>
      </w:r>
    </w:p>
    <w:p w14:paraId="7FB725E3">
      <w:pPr>
        <w:pStyle w:val="7"/>
        <w:numPr>
          <w:ilvl w:val="1"/>
          <w:numId w:val="4"/>
        </w:numPr>
        <w:tabs>
          <w:tab w:val="left" w:pos="1238"/>
        </w:tabs>
        <w:spacing w:before="0" w:after="0" w:line="240" w:lineRule="auto"/>
        <w:ind w:left="820" w:right="218" w:firstLine="0"/>
        <w:jc w:val="both"/>
        <w:rPr>
          <w:sz w:val="24"/>
        </w:rPr>
      </w:pPr>
      <w:r>
        <w:rPr>
          <w:sz w:val="24"/>
        </w:rPr>
        <w:t>Требования к помещениям для предоставления муниципальной услуги: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центральный   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вход   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в   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здание   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Администрации   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должен   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быть     </w:t>
      </w:r>
      <w:r>
        <w:rPr>
          <w:spacing w:val="4"/>
          <w:sz w:val="24"/>
        </w:rPr>
        <w:t xml:space="preserve"> </w:t>
      </w:r>
      <w:r>
        <w:rPr>
          <w:sz w:val="24"/>
        </w:rPr>
        <w:t>оборудован</w:t>
      </w:r>
    </w:p>
    <w:p w14:paraId="1EF411BE">
      <w:pPr>
        <w:pStyle w:val="5"/>
        <w:ind w:left="820" w:right="216" w:hanging="720"/>
      </w:pPr>
      <w:r>
        <w:t>информационной табличкой (вывеской), содержащей наименование отдела и режим работы;</w:t>
      </w:r>
      <w:r>
        <w:rPr>
          <w:spacing w:val="-50"/>
        </w:rPr>
        <w:t xml:space="preserve"> </w:t>
      </w:r>
      <w:r>
        <w:t>специалисты</w:t>
      </w:r>
      <w:r>
        <w:rPr>
          <w:spacing w:val="74"/>
        </w:rPr>
        <w:t xml:space="preserve"> </w:t>
      </w:r>
      <w:r>
        <w:t>обязаны</w:t>
      </w:r>
      <w:r>
        <w:rPr>
          <w:spacing w:val="75"/>
        </w:rPr>
        <w:t xml:space="preserve"> </w:t>
      </w:r>
      <w:r>
        <w:t>осуществлять</w:t>
      </w:r>
      <w:r>
        <w:rPr>
          <w:spacing w:val="75"/>
        </w:rPr>
        <w:t xml:space="preserve"> </w:t>
      </w:r>
      <w:r>
        <w:t>прием</w:t>
      </w:r>
      <w:r>
        <w:rPr>
          <w:spacing w:val="74"/>
        </w:rPr>
        <w:t xml:space="preserve"> </w:t>
      </w:r>
      <w:r>
        <w:t>гражданина</w:t>
      </w:r>
      <w:r>
        <w:rPr>
          <w:spacing w:val="75"/>
        </w:rPr>
        <w:t xml:space="preserve"> </w:t>
      </w:r>
      <w:r>
        <w:t>на</w:t>
      </w:r>
      <w:r>
        <w:rPr>
          <w:spacing w:val="75"/>
        </w:rPr>
        <w:t xml:space="preserve"> </w:t>
      </w:r>
      <w:r>
        <w:t>первом</w:t>
      </w:r>
      <w:r>
        <w:rPr>
          <w:spacing w:val="75"/>
        </w:rPr>
        <w:t xml:space="preserve"> </w:t>
      </w:r>
      <w:r>
        <w:t>этаже,</w:t>
      </w:r>
      <w:r>
        <w:rPr>
          <w:spacing w:val="74"/>
        </w:rPr>
        <w:t xml:space="preserve"> </w:t>
      </w:r>
      <w:r>
        <w:t>если</w:t>
      </w:r>
      <w:r>
        <w:rPr>
          <w:spacing w:val="75"/>
        </w:rPr>
        <w:t xml:space="preserve"> </w:t>
      </w:r>
      <w:r>
        <w:t>по</w:t>
      </w:r>
    </w:p>
    <w:p w14:paraId="06EC03CE">
      <w:pPr>
        <w:pStyle w:val="5"/>
        <w:ind w:firstLine="0"/>
      </w:pPr>
      <w:r>
        <w:t>состоянию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подняться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лестнице;</w:t>
      </w:r>
    </w:p>
    <w:p w14:paraId="309F7591">
      <w:pPr>
        <w:pStyle w:val="5"/>
        <w:ind w:right="216"/>
      </w:pPr>
      <w:r>
        <w:t>места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столами,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-1"/>
        </w:rPr>
        <w:t xml:space="preserve"> </w:t>
      </w:r>
      <w:r>
        <w:t>бланками заявлений,</w:t>
      </w:r>
      <w:r>
        <w:rPr>
          <w:spacing w:val="-1"/>
        </w:rPr>
        <w:t xml:space="preserve"> </w:t>
      </w:r>
      <w:r>
        <w:t>письменными принадлежностями;</w:t>
      </w:r>
    </w:p>
    <w:p w14:paraId="40E40719">
      <w:pPr>
        <w:pStyle w:val="5"/>
        <w:ind w:right="217"/>
      </w:pPr>
      <w:r>
        <w:t>места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комфортным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оптимальным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исходя из фактической нагрузки и возможностей для размещения в здании, но не может</w:t>
      </w:r>
      <w:r>
        <w:rPr>
          <w:spacing w:val="1"/>
        </w:rPr>
        <w:t xml:space="preserve"> </w:t>
      </w:r>
      <w:r>
        <w:t>составлять</w:t>
      </w:r>
      <w:r>
        <w:rPr>
          <w:spacing w:val="-1"/>
        </w:rPr>
        <w:t xml:space="preserve"> </w:t>
      </w:r>
      <w:r>
        <w:t>менее 5 мест;</w:t>
      </w:r>
    </w:p>
    <w:p w14:paraId="05EB1A75">
      <w:pPr>
        <w:pStyle w:val="5"/>
        <w:ind w:right="218"/>
      </w:pPr>
      <w:r>
        <w:t>кабинеты приема граждан должны быть оборудованы информационными табличками</w:t>
      </w:r>
      <w:r>
        <w:rPr>
          <w:spacing w:val="-5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кабинета,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осуществляющего</w:t>
      </w:r>
      <w:r>
        <w:rPr>
          <w:spacing w:val="-1"/>
        </w:rPr>
        <w:t xml:space="preserve"> </w:t>
      </w:r>
      <w:r>
        <w:t>предоставление услуги;</w:t>
      </w:r>
    </w:p>
    <w:p w14:paraId="6ED49AD7">
      <w:pPr>
        <w:pStyle w:val="5"/>
        <w:ind w:right="217"/>
      </w:pPr>
      <w:r>
        <w:t>каждое</w:t>
      </w:r>
      <w:r>
        <w:rPr>
          <w:spacing w:val="1"/>
        </w:rPr>
        <w:t xml:space="preserve"> </w:t>
      </w: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оснащено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возможностью</w:t>
      </w:r>
      <w:r>
        <w:rPr>
          <w:spacing w:val="-1"/>
        </w:rPr>
        <w:t xml:space="preserve"> </w:t>
      </w:r>
      <w:r>
        <w:t>доступа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необходимым</w:t>
      </w:r>
      <w:r>
        <w:rPr>
          <w:spacing w:val="-1"/>
        </w:rPr>
        <w:t xml:space="preserve"> </w:t>
      </w:r>
      <w:r>
        <w:t>информационным</w:t>
      </w:r>
      <w:r>
        <w:rPr>
          <w:spacing w:val="-2"/>
        </w:rPr>
        <w:t xml:space="preserve"> </w:t>
      </w:r>
      <w:r>
        <w:t>базам</w:t>
      </w:r>
      <w:r>
        <w:rPr>
          <w:spacing w:val="-1"/>
        </w:rPr>
        <w:t xml:space="preserve"> </w:t>
      </w:r>
      <w:r>
        <w:t>данных.</w:t>
      </w:r>
    </w:p>
    <w:p w14:paraId="01690B7F">
      <w:pPr>
        <w:spacing w:after="0"/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16187D1E">
      <w:pPr>
        <w:pStyle w:val="7"/>
        <w:numPr>
          <w:ilvl w:val="1"/>
          <w:numId w:val="4"/>
        </w:numPr>
        <w:tabs>
          <w:tab w:val="left" w:pos="1386"/>
        </w:tabs>
        <w:spacing w:before="8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Инвалидам обеспечиваются следующие условия доступности объектов (включая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помещения):</w:t>
      </w:r>
    </w:p>
    <w:p w14:paraId="0619E570">
      <w:pPr>
        <w:pStyle w:val="5"/>
        <w:ind w:left="820" w:firstLine="0"/>
      </w:pPr>
      <w:r>
        <w:t>возможность</w:t>
      </w:r>
      <w:r>
        <w:rPr>
          <w:spacing w:val="-1"/>
        </w:rPr>
        <w:t xml:space="preserve"> </w:t>
      </w:r>
      <w:r>
        <w:t>беспрепятственного</w:t>
      </w:r>
      <w:r>
        <w:rPr>
          <w:spacing w:val="-1"/>
        </w:rPr>
        <w:t xml:space="preserve"> </w:t>
      </w:r>
      <w:r>
        <w:t>входа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выхода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них;</w:t>
      </w:r>
    </w:p>
    <w:p w14:paraId="31B8EB95">
      <w:pPr>
        <w:pStyle w:val="5"/>
        <w:ind w:right="217"/>
      </w:pPr>
      <w:r>
        <w:t>возможность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помещения)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месту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ассистивных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вспомогательных</w:t>
      </w:r>
      <w:r>
        <w:rPr>
          <w:spacing w:val="-1"/>
        </w:rPr>
        <w:t xml:space="preserve"> </w:t>
      </w:r>
      <w:r>
        <w:t>технологий, 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сменного кресла-коляски;</w:t>
      </w:r>
    </w:p>
    <w:p w14:paraId="598F27E5">
      <w:pPr>
        <w:pStyle w:val="5"/>
        <w:ind w:right="217"/>
      </w:pPr>
      <w:r>
        <w:t>возможность</w:t>
      </w:r>
      <w:r>
        <w:rPr>
          <w:spacing w:val="1"/>
        </w:rPr>
        <w:t xml:space="preserve"> </w:t>
      </w:r>
      <w:r>
        <w:t>посадки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высадки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кресла-коляски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50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>
        <w:t>объекта;</w:t>
      </w:r>
    </w:p>
    <w:p w14:paraId="7EF3F4FA">
      <w:pPr>
        <w:pStyle w:val="5"/>
        <w:ind w:right="218"/>
      </w:pPr>
      <w:r>
        <w:t>сопровождение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стойкие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передвижения,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объекта (включая</w:t>
      </w:r>
      <w:r>
        <w:rPr>
          <w:spacing w:val="-2"/>
        </w:rPr>
        <w:t xml:space="preserve"> </w:t>
      </w:r>
      <w:r>
        <w:t>помещения);</w:t>
      </w:r>
    </w:p>
    <w:p w14:paraId="4CD83DB0">
      <w:pPr>
        <w:pStyle w:val="5"/>
        <w:ind w:right="216"/>
      </w:pPr>
      <w:r>
        <w:t>содействие инвалиду при входе в объект и выходе из него, информирование инвалида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доступных маршрутах общественного транспорта;</w:t>
      </w:r>
    </w:p>
    <w:p w14:paraId="3FC2E8ED">
      <w:pPr>
        <w:pStyle w:val="5"/>
        <w:ind w:right="217"/>
      </w:pPr>
      <w:r>
        <w:t>надлежащие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-50"/>
        </w:rPr>
        <w:t xml:space="preserve"> </w:t>
      </w:r>
      <w:r>
        <w:t>беспрепятственного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помещения)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услугам,</w:t>
      </w:r>
      <w:r>
        <w:rPr>
          <w:spacing w:val="5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-50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надписей,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-50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знаками,</w:t>
      </w:r>
      <w:r>
        <w:rPr>
          <w:spacing w:val="1"/>
        </w:rPr>
        <w:t xml:space="preserve"> </w:t>
      </w:r>
      <w:r>
        <w:t>выполненными</w:t>
      </w:r>
      <w:r>
        <w:rPr>
          <w:spacing w:val="1"/>
        </w:rPr>
        <w:t xml:space="preserve"> </w:t>
      </w:r>
      <w:r>
        <w:t>рельефно-точечным</w:t>
      </w:r>
      <w:r>
        <w:rPr>
          <w:spacing w:val="-50"/>
        </w:rPr>
        <w:t xml:space="preserve"> </w:t>
      </w:r>
      <w:r>
        <w:t>шрифтом</w:t>
      </w:r>
      <w:r>
        <w:rPr>
          <w:spacing w:val="-1"/>
        </w:rPr>
        <w:t xml:space="preserve"> </w:t>
      </w:r>
      <w:r>
        <w:t>Брайля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контрастном фоне;</w:t>
      </w:r>
    </w:p>
    <w:p w14:paraId="405FCC67">
      <w:pPr>
        <w:pStyle w:val="5"/>
        <w:ind w:right="217"/>
      </w:pPr>
      <w:r>
        <w:t>обеспечение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50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собаки-проводника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подтверждающего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-50"/>
        </w:rPr>
        <w:t xml:space="preserve"> </w:t>
      </w:r>
      <w:r>
        <w:t>обучение, выданного по форме и в порядке, утвержденным приказом Министерства труда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2015 г.</w:t>
      </w:r>
      <w:r>
        <w:rPr>
          <w:spacing w:val="1"/>
        </w:rPr>
        <w:t xml:space="preserve"> </w:t>
      </w:r>
      <w:r>
        <w:t>N 386н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формы документа, подтверждающего специальное обучение собаки-проводника, и порядка</w:t>
      </w:r>
      <w:r>
        <w:rPr>
          <w:spacing w:val="1"/>
        </w:rPr>
        <w:t xml:space="preserve"> </w:t>
      </w:r>
      <w:r>
        <w:t>его выдачи».</w:t>
      </w:r>
    </w:p>
    <w:p w14:paraId="7629D811">
      <w:pPr>
        <w:pStyle w:val="7"/>
        <w:numPr>
          <w:ilvl w:val="1"/>
          <w:numId w:val="4"/>
        </w:numPr>
        <w:tabs>
          <w:tab w:val="left" w:pos="1371"/>
        </w:tabs>
        <w:spacing w:before="0" w:after="0" w:line="281" w:lineRule="exact"/>
        <w:ind w:left="1370" w:right="0" w:hanging="551"/>
        <w:jc w:val="both"/>
        <w:rPr>
          <w:sz w:val="24"/>
        </w:rPr>
      </w:pPr>
      <w:r>
        <w:rPr>
          <w:sz w:val="24"/>
        </w:rPr>
        <w:t>Инвалидам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услуг:</w:t>
      </w:r>
    </w:p>
    <w:p w14:paraId="6BB9D673">
      <w:pPr>
        <w:pStyle w:val="5"/>
        <w:ind w:right="217"/>
      </w:pPr>
      <w:r>
        <w:t>оказание инвалидам помощи, необходимой для получения в доступной для них форме</w:t>
      </w:r>
      <w:r>
        <w:rPr>
          <w:spacing w:val="1"/>
        </w:rPr>
        <w:t xml:space="preserve"> </w:t>
      </w:r>
      <w:r>
        <w:t>информации о правилах предоставления услуги, в том числе об оформлении необходимых</w:t>
      </w:r>
      <w:r>
        <w:rPr>
          <w:spacing w:val="1"/>
        </w:rPr>
        <w:t xml:space="preserve"> </w:t>
      </w:r>
      <w:r>
        <w:t>для получения услуги документов, о совершении ими других необходимых для получения</w:t>
      </w:r>
      <w:r>
        <w:rPr>
          <w:spacing w:val="1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действий;</w:t>
      </w:r>
    </w:p>
    <w:p w14:paraId="6DD54AD3">
      <w:pPr>
        <w:pStyle w:val="5"/>
        <w:ind w:right="217"/>
      </w:pPr>
      <w:r>
        <w:t>предоставление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слуху,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50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жестового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</w:t>
      </w:r>
      <w:r>
        <w:rPr>
          <w:spacing w:val="1"/>
        </w:rPr>
        <w:t xml:space="preserve"> </w:t>
      </w:r>
      <w:r>
        <w:t>сурдопереводчика,</w:t>
      </w:r>
      <w:r>
        <w:rPr>
          <w:spacing w:val="1"/>
        </w:rPr>
        <w:t xml:space="preserve"> </w:t>
      </w:r>
      <w:r>
        <w:t>тифлосурдопереводчика;</w:t>
      </w:r>
    </w:p>
    <w:p w14:paraId="0A813C36">
      <w:pPr>
        <w:pStyle w:val="5"/>
        <w:ind w:right="217"/>
      </w:pPr>
      <w:r>
        <w:t>оказание иной необходимой инвалидам помощи в преодолении барьеров, мешающих</w:t>
      </w:r>
      <w:r>
        <w:rPr>
          <w:spacing w:val="1"/>
        </w:rPr>
        <w:t xml:space="preserve"> </w:t>
      </w:r>
      <w:r>
        <w:t>получению</w:t>
      </w:r>
      <w:r>
        <w:rPr>
          <w:spacing w:val="-1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наравне с</w:t>
      </w:r>
      <w:r>
        <w:rPr>
          <w:spacing w:val="-1"/>
        </w:rPr>
        <w:t xml:space="preserve"> </w:t>
      </w:r>
      <w:r>
        <w:t>другими лицами;</w:t>
      </w:r>
    </w:p>
    <w:p w14:paraId="4121E89A">
      <w:pPr>
        <w:pStyle w:val="5"/>
        <w:ind w:right="217"/>
      </w:pPr>
      <w:r>
        <w:t>наличие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объявлений,</w:t>
      </w:r>
      <w:r>
        <w:rPr>
          <w:spacing w:val="1"/>
        </w:rPr>
        <w:t xml:space="preserve"> </w:t>
      </w:r>
      <w:r>
        <w:t>инструкций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53"/>
        </w:rPr>
        <w:t xml:space="preserve"> </w:t>
      </w:r>
      <w:r>
        <w:t>предоставления</w:t>
      </w:r>
      <w:r>
        <w:rPr>
          <w:spacing w:val="-50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стенде),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рельефно-точечным</w:t>
      </w:r>
      <w:r>
        <w:rPr>
          <w:spacing w:val="1"/>
        </w:rPr>
        <w:t xml:space="preserve"> </w:t>
      </w:r>
      <w:r>
        <w:t>шрифтом</w:t>
      </w:r>
      <w:r>
        <w:rPr>
          <w:spacing w:val="-1"/>
        </w:rPr>
        <w:t xml:space="preserve"> </w:t>
      </w:r>
      <w:r>
        <w:t>Брайля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контрастном фоне.</w:t>
      </w:r>
    </w:p>
    <w:p w14:paraId="4955B006">
      <w:pPr>
        <w:pStyle w:val="7"/>
        <w:numPr>
          <w:ilvl w:val="1"/>
          <w:numId w:val="4"/>
        </w:numPr>
        <w:tabs>
          <w:tab w:val="left" w:pos="1529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Показателями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 сроков предоставления муниципальной услуги, отсутствие жалоб от 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подачи заявления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 через ГБУ</w:t>
      </w:r>
      <w:r>
        <w:rPr>
          <w:spacing w:val="-2"/>
          <w:sz w:val="24"/>
        </w:rPr>
        <w:t xml:space="preserve"> </w:t>
      </w:r>
      <w:r>
        <w:rPr>
          <w:sz w:val="24"/>
        </w:rPr>
        <w:t>РА «МФЦ»</w:t>
      </w:r>
      <w:r>
        <w:rPr>
          <w:rFonts w:hint="default"/>
          <w:sz w:val="24"/>
          <w:lang w:val="ru-RU"/>
        </w:rPr>
        <w:t xml:space="preserve"> Филиал № 6 ст. Гиагинской</w:t>
      </w:r>
      <w:r>
        <w:rPr>
          <w:sz w:val="24"/>
        </w:rPr>
        <w:t>.</w:t>
      </w:r>
    </w:p>
    <w:p w14:paraId="6B93224D">
      <w:pPr>
        <w:pStyle w:val="7"/>
        <w:numPr>
          <w:ilvl w:val="1"/>
          <w:numId w:val="4"/>
        </w:numPr>
        <w:tabs>
          <w:tab w:val="left" w:pos="1398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Предоставление муниципальной услуги по выдаче разрешения на перемещение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50"/>
          <w:sz w:val="24"/>
        </w:rPr>
        <w:t xml:space="preserve"> </w:t>
      </w:r>
      <w:r>
        <w:rPr>
          <w:sz w:val="24"/>
        </w:rPr>
        <w:t>строительства,</w:t>
      </w:r>
      <w:r>
        <w:rPr>
          <w:spacing w:val="51"/>
          <w:sz w:val="24"/>
        </w:rPr>
        <w:t xml:space="preserve"> </w:t>
      </w:r>
      <w:r>
        <w:rPr>
          <w:sz w:val="24"/>
        </w:rPr>
        <w:t>сноса</w:t>
      </w:r>
      <w:r>
        <w:rPr>
          <w:spacing w:val="5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том</w:t>
      </w:r>
      <w:r>
        <w:rPr>
          <w:spacing w:val="50"/>
          <w:sz w:val="24"/>
        </w:rPr>
        <w:t xml:space="preserve"> </w:t>
      </w:r>
      <w:r>
        <w:rPr>
          <w:sz w:val="24"/>
        </w:rPr>
        <w:t>числе</w:t>
      </w:r>
      <w:r>
        <w:rPr>
          <w:spacing w:val="51"/>
          <w:sz w:val="24"/>
        </w:rPr>
        <w:t xml:space="preserve"> </w:t>
      </w:r>
      <w:r>
        <w:rPr>
          <w:sz w:val="24"/>
        </w:rPr>
        <w:t>грунтов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-50"/>
          <w:sz w:val="24"/>
        </w:rPr>
        <w:t xml:space="preserve"> </w:t>
      </w:r>
      <w:r>
        <w:rPr>
          <w:sz w:val="24"/>
        </w:rPr>
        <w:t>схемы движения транспорта и пешеходов на период проведения работ на проезжей части 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rFonts w:hint="default"/>
          <w:sz w:val="24"/>
          <w:lang w:val="ru-RU"/>
        </w:rPr>
        <w:t xml:space="preserve"> «Гиагинское сельское поселение»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бесплатной основе.</w:t>
      </w:r>
    </w:p>
    <w:p w14:paraId="6E4C6C30">
      <w:pPr>
        <w:spacing w:after="0" w:line="240" w:lineRule="auto"/>
        <w:jc w:val="both"/>
        <w:rPr>
          <w:sz w:val="24"/>
        </w:rPr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099BF9C7">
      <w:pPr>
        <w:pStyle w:val="2"/>
        <w:numPr>
          <w:ilvl w:val="0"/>
          <w:numId w:val="5"/>
        </w:numPr>
        <w:tabs>
          <w:tab w:val="left" w:pos="732"/>
        </w:tabs>
        <w:spacing w:before="80" w:after="0" w:line="240" w:lineRule="auto"/>
        <w:ind w:left="778" w:right="599" w:hanging="298"/>
        <w:jc w:val="left"/>
        <w:rPr>
          <w:color w:val="26282F"/>
        </w:rPr>
      </w:pPr>
      <w:r>
        <w:rPr>
          <w:color w:val="26282F"/>
        </w:rPr>
        <w:t>Состав, последовательность и сроки выполнения административных процедур,</w:t>
      </w:r>
      <w:r>
        <w:rPr>
          <w:color w:val="26282F"/>
          <w:spacing w:val="-51"/>
        </w:rPr>
        <w:t xml:space="preserve"> </w:t>
      </w:r>
      <w:r>
        <w:rPr>
          <w:color w:val="26282F"/>
        </w:rPr>
        <w:t>требования</w:t>
      </w:r>
      <w:r>
        <w:rPr>
          <w:color w:val="26282F"/>
          <w:spacing w:val="-3"/>
        </w:rPr>
        <w:t xml:space="preserve"> </w:t>
      </w:r>
      <w:r>
        <w:rPr>
          <w:color w:val="26282F"/>
        </w:rPr>
        <w:t>к</w:t>
      </w:r>
      <w:r>
        <w:rPr>
          <w:color w:val="26282F"/>
          <w:spacing w:val="-2"/>
        </w:rPr>
        <w:t xml:space="preserve"> </w:t>
      </w:r>
      <w:r>
        <w:rPr>
          <w:color w:val="26282F"/>
        </w:rPr>
        <w:t>порядку</w:t>
      </w:r>
      <w:r>
        <w:rPr>
          <w:color w:val="26282F"/>
          <w:spacing w:val="-2"/>
        </w:rPr>
        <w:t xml:space="preserve"> </w:t>
      </w:r>
      <w:r>
        <w:rPr>
          <w:color w:val="26282F"/>
        </w:rPr>
        <w:t>их</w:t>
      </w:r>
      <w:r>
        <w:rPr>
          <w:color w:val="26282F"/>
          <w:spacing w:val="-2"/>
        </w:rPr>
        <w:t xml:space="preserve"> </w:t>
      </w:r>
      <w:r>
        <w:rPr>
          <w:color w:val="26282F"/>
        </w:rPr>
        <w:t>выполнения,</w:t>
      </w:r>
      <w:r>
        <w:rPr>
          <w:color w:val="26282F"/>
          <w:spacing w:val="-1"/>
        </w:rPr>
        <w:t xml:space="preserve"> </w:t>
      </w:r>
      <w:r>
        <w:rPr>
          <w:color w:val="26282F"/>
        </w:rPr>
        <w:t>в</w:t>
      </w:r>
      <w:r>
        <w:rPr>
          <w:color w:val="26282F"/>
          <w:spacing w:val="-2"/>
        </w:rPr>
        <w:t xml:space="preserve"> </w:t>
      </w:r>
      <w:r>
        <w:rPr>
          <w:color w:val="26282F"/>
        </w:rPr>
        <w:t>том</w:t>
      </w:r>
      <w:r>
        <w:rPr>
          <w:color w:val="26282F"/>
          <w:spacing w:val="-2"/>
        </w:rPr>
        <w:t xml:space="preserve"> </w:t>
      </w:r>
      <w:r>
        <w:rPr>
          <w:color w:val="26282F"/>
        </w:rPr>
        <w:t>числе</w:t>
      </w:r>
      <w:r>
        <w:rPr>
          <w:color w:val="26282F"/>
          <w:spacing w:val="-1"/>
        </w:rPr>
        <w:t xml:space="preserve"> </w:t>
      </w:r>
      <w:r>
        <w:rPr>
          <w:color w:val="26282F"/>
        </w:rPr>
        <w:t>особенности</w:t>
      </w:r>
      <w:r>
        <w:rPr>
          <w:color w:val="26282F"/>
          <w:spacing w:val="-1"/>
        </w:rPr>
        <w:t xml:space="preserve"> </w:t>
      </w:r>
      <w:r>
        <w:rPr>
          <w:color w:val="26282F"/>
        </w:rPr>
        <w:t>выполнения</w:t>
      </w:r>
    </w:p>
    <w:p w14:paraId="2B156FF9">
      <w:pPr>
        <w:spacing w:before="0"/>
        <w:ind w:left="1530" w:right="0" w:hanging="551"/>
        <w:jc w:val="left"/>
        <w:rPr>
          <w:b/>
          <w:sz w:val="24"/>
        </w:rPr>
      </w:pPr>
      <w:r>
        <w:rPr>
          <w:b/>
          <w:color w:val="26282F"/>
          <w:sz w:val="24"/>
        </w:rPr>
        <w:t>административных</w:t>
      </w:r>
      <w:r>
        <w:rPr>
          <w:b/>
          <w:color w:val="26282F"/>
          <w:spacing w:val="-6"/>
          <w:sz w:val="24"/>
        </w:rPr>
        <w:t xml:space="preserve"> </w:t>
      </w:r>
      <w:r>
        <w:rPr>
          <w:b/>
          <w:color w:val="26282F"/>
          <w:sz w:val="24"/>
        </w:rPr>
        <w:t>процедур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в</w:t>
      </w:r>
      <w:r>
        <w:rPr>
          <w:b/>
          <w:color w:val="26282F"/>
          <w:spacing w:val="-4"/>
          <w:sz w:val="24"/>
        </w:rPr>
        <w:t xml:space="preserve"> </w:t>
      </w:r>
      <w:r>
        <w:rPr>
          <w:b/>
          <w:color w:val="26282F"/>
          <w:sz w:val="24"/>
        </w:rPr>
        <w:t>электронной</w:t>
      </w:r>
      <w:r>
        <w:rPr>
          <w:b/>
          <w:color w:val="26282F"/>
          <w:spacing w:val="-6"/>
          <w:sz w:val="24"/>
        </w:rPr>
        <w:t xml:space="preserve"> </w:t>
      </w:r>
      <w:r>
        <w:rPr>
          <w:b/>
          <w:color w:val="26282F"/>
          <w:sz w:val="24"/>
        </w:rPr>
        <w:t>форме,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а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также</w:t>
      </w:r>
      <w:r>
        <w:rPr>
          <w:b/>
          <w:color w:val="26282F"/>
          <w:spacing w:val="-6"/>
          <w:sz w:val="24"/>
        </w:rPr>
        <w:t xml:space="preserve"> </w:t>
      </w:r>
      <w:r>
        <w:rPr>
          <w:b/>
          <w:color w:val="26282F"/>
          <w:sz w:val="24"/>
        </w:rPr>
        <w:t>особенности</w:t>
      </w:r>
      <w:r>
        <w:rPr>
          <w:b/>
          <w:color w:val="26282F"/>
          <w:spacing w:val="-50"/>
          <w:sz w:val="24"/>
        </w:rPr>
        <w:t xml:space="preserve"> </w:t>
      </w:r>
      <w:r>
        <w:rPr>
          <w:b/>
          <w:color w:val="26282F"/>
          <w:sz w:val="24"/>
        </w:rPr>
        <w:t>административных</w:t>
      </w:r>
      <w:r>
        <w:rPr>
          <w:b/>
          <w:color w:val="26282F"/>
          <w:spacing w:val="-4"/>
          <w:sz w:val="24"/>
        </w:rPr>
        <w:t xml:space="preserve"> </w:t>
      </w:r>
      <w:r>
        <w:rPr>
          <w:b/>
          <w:color w:val="26282F"/>
          <w:sz w:val="24"/>
        </w:rPr>
        <w:t>процедур</w:t>
      </w:r>
      <w:r>
        <w:rPr>
          <w:b/>
          <w:color w:val="26282F"/>
          <w:spacing w:val="-2"/>
          <w:sz w:val="24"/>
        </w:rPr>
        <w:t xml:space="preserve"> </w:t>
      </w:r>
      <w:r>
        <w:rPr>
          <w:b/>
          <w:color w:val="26282F"/>
          <w:sz w:val="24"/>
        </w:rPr>
        <w:t>в</w:t>
      </w:r>
      <w:r>
        <w:rPr>
          <w:b/>
          <w:color w:val="26282F"/>
          <w:spacing w:val="-3"/>
          <w:sz w:val="24"/>
        </w:rPr>
        <w:t xml:space="preserve"> </w:t>
      </w:r>
      <w:r>
        <w:rPr>
          <w:b/>
          <w:color w:val="26282F"/>
          <w:sz w:val="24"/>
        </w:rPr>
        <w:t>многофункциональных</w:t>
      </w:r>
      <w:r>
        <w:rPr>
          <w:b/>
          <w:color w:val="26282F"/>
          <w:spacing w:val="-3"/>
          <w:sz w:val="24"/>
        </w:rPr>
        <w:t xml:space="preserve"> </w:t>
      </w:r>
      <w:r>
        <w:rPr>
          <w:b/>
          <w:color w:val="26282F"/>
          <w:sz w:val="24"/>
        </w:rPr>
        <w:t>центрах</w:t>
      </w:r>
    </w:p>
    <w:p w14:paraId="5EC79041">
      <w:pPr>
        <w:pStyle w:val="5"/>
        <w:spacing w:before="2"/>
        <w:ind w:left="0" w:firstLine="0"/>
        <w:jc w:val="left"/>
        <w:rPr>
          <w:b/>
          <w:sz w:val="33"/>
        </w:rPr>
      </w:pPr>
    </w:p>
    <w:p w14:paraId="3FFB5F7C">
      <w:pPr>
        <w:pStyle w:val="7"/>
        <w:numPr>
          <w:ilvl w:val="1"/>
          <w:numId w:val="5"/>
        </w:numPr>
        <w:tabs>
          <w:tab w:val="left" w:pos="1335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услуги.</w:t>
      </w:r>
    </w:p>
    <w:p w14:paraId="44498F15">
      <w:pPr>
        <w:pStyle w:val="5"/>
        <w:ind w:right="218"/>
      </w:pPr>
      <w:r>
        <w:t>Описание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представлено в блок - схеме (Приложение № 3 к Административному</w:t>
      </w:r>
      <w:r>
        <w:rPr>
          <w:spacing w:val="1"/>
        </w:rPr>
        <w:t xml:space="preserve"> </w:t>
      </w:r>
      <w:r>
        <w:t>регламенту).</w:t>
      </w:r>
    </w:p>
    <w:p w14:paraId="2BB804B3">
      <w:pPr>
        <w:pStyle w:val="5"/>
        <w:ind w:right="218"/>
      </w:pP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административные</w:t>
      </w:r>
      <w:r>
        <w:rPr>
          <w:spacing w:val="-1"/>
        </w:rPr>
        <w:t xml:space="preserve"> </w:t>
      </w:r>
      <w:r>
        <w:t>процедуры:</w:t>
      </w:r>
    </w:p>
    <w:p w14:paraId="2B4AF6A1">
      <w:pPr>
        <w:pStyle w:val="7"/>
        <w:numPr>
          <w:ilvl w:val="1"/>
          <w:numId w:val="6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первичный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регистрация;</w:t>
      </w:r>
    </w:p>
    <w:p w14:paraId="085D0F92">
      <w:pPr>
        <w:pStyle w:val="7"/>
        <w:numPr>
          <w:ilvl w:val="1"/>
          <w:numId w:val="6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рассмотрение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услугу;</w:t>
      </w:r>
    </w:p>
    <w:p w14:paraId="22638C2B">
      <w:pPr>
        <w:pStyle w:val="7"/>
        <w:numPr>
          <w:ilvl w:val="1"/>
          <w:numId w:val="6"/>
        </w:numPr>
        <w:tabs>
          <w:tab w:val="left" w:pos="1135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 и</w:t>
      </w:r>
      <w:r>
        <w:rPr>
          <w:spacing w:val="-1"/>
          <w:sz w:val="24"/>
        </w:rPr>
        <w:t xml:space="preserve"> </w:t>
      </w:r>
      <w:r>
        <w:rPr>
          <w:sz w:val="24"/>
        </w:rPr>
        <w:t>выдача документов.</w:t>
      </w:r>
    </w:p>
    <w:p w14:paraId="1673C521">
      <w:pPr>
        <w:pStyle w:val="7"/>
        <w:numPr>
          <w:ilvl w:val="1"/>
          <w:numId w:val="5"/>
        </w:numPr>
        <w:tabs>
          <w:tab w:val="left" w:pos="1238"/>
        </w:tabs>
        <w:spacing w:before="0" w:after="0" w:line="240" w:lineRule="auto"/>
        <w:ind w:left="1237" w:right="0" w:hanging="418"/>
        <w:jc w:val="both"/>
        <w:rPr>
          <w:sz w:val="24"/>
        </w:rPr>
      </w:pPr>
      <w:r>
        <w:rPr>
          <w:sz w:val="24"/>
        </w:rPr>
        <w:t>Первичный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регистрация.</w:t>
      </w:r>
    </w:p>
    <w:p w14:paraId="11352249">
      <w:pPr>
        <w:pStyle w:val="7"/>
        <w:numPr>
          <w:ilvl w:val="2"/>
          <w:numId w:val="5"/>
        </w:numPr>
        <w:tabs>
          <w:tab w:val="left" w:pos="1577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 с приложением документов, указанных в п. 2.5. настоящего 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регламента.</w:t>
      </w:r>
    </w:p>
    <w:p w14:paraId="3364B25F">
      <w:pPr>
        <w:pStyle w:val="5"/>
        <w:jc w:val="left"/>
      </w:pPr>
      <w:r>
        <w:t>От</w:t>
      </w:r>
      <w:r>
        <w:rPr>
          <w:spacing w:val="32"/>
        </w:rPr>
        <w:t xml:space="preserve"> </w:t>
      </w:r>
      <w:r>
        <w:t>имени</w:t>
      </w:r>
      <w:r>
        <w:rPr>
          <w:spacing w:val="32"/>
        </w:rPr>
        <w:t xml:space="preserve"> </w:t>
      </w:r>
      <w:r>
        <w:t>заявителей</w:t>
      </w:r>
      <w:r>
        <w:rPr>
          <w:spacing w:val="33"/>
        </w:rPr>
        <w:t xml:space="preserve"> </w:t>
      </w:r>
      <w:r>
        <w:t>документы</w:t>
      </w:r>
      <w:r>
        <w:rPr>
          <w:spacing w:val="32"/>
        </w:rPr>
        <w:t xml:space="preserve"> </w:t>
      </w:r>
      <w:r>
        <w:t>могут</w:t>
      </w:r>
      <w:r>
        <w:rPr>
          <w:spacing w:val="33"/>
        </w:rPr>
        <w:t xml:space="preserve"> </w:t>
      </w:r>
      <w:r>
        <w:t>быть</w:t>
      </w:r>
      <w:r>
        <w:rPr>
          <w:spacing w:val="32"/>
        </w:rPr>
        <w:t xml:space="preserve"> </w:t>
      </w:r>
      <w:r>
        <w:t>представлены</w:t>
      </w:r>
      <w:r>
        <w:rPr>
          <w:spacing w:val="33"/>
        </w:rPr>
        <w:t xml:space="preserve"> </w:t>
      </w:r>
      <w:r>
        <w:t>уполномоченным</w:t>
      </w:r>
      <w:r>
        <w:rPr>
          <w:spacing w:val="32"/>
        </w:rPr>
        <w:t xml:space="preserve"> </w:t>
      </w:r>
      <w:r>
        <w:t>лицом</w:t>
      </w:r>
      <w:r>
        <w:rPr>
          <w:spacing w:val="-50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надлежаще</w:t>
      </w:r>
      <w:r>
        <w:rPr>
          <w:spacing w:val="-1"/>
        </w:rPr>
        <w:t xml:space="preserve"> </w:t>
      </w:r>
      <w:r>
        <w:t>оформленных</w:t>
      </w:r>
      <w:r>
        <w:rPr>
          <w:spacing w:val="-1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устанавливающих</w:t>
      </w:r>
      <w:r>
        <w:rPr>
          <w:spacing w:val="-1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право.</w:t>
      </w:r>
    </w:p>
    <w:p w14:paraId="70C2D789">
      <w:pPr>
        <w:pStyle w:val="5"/>
        <w:ind w:left="820" w:firstLine="0"/>
        <w:jc w:val="left"/>
      </w:pP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прием</w:t>
      </w:r>
      <w:r>
        <w:rPr>
          <w:spacing w:val="-2"/>
        </w:rPr>
        <w:t xml:space="preserve"> </w:t>
      </w:r>
      <w:r>
        <w:t>несет</w:t>
      </w:r>
      <w:r>
        <w:rPr>
          <w:spacing w:val="-2"/>
        </w:rPr>
        <w:t xml:space="preserve"> </w:t>
      </w:r>
      <w:r>
        <w:t>специалист</w:t>
      </w:r>
      <w:r>
        <w:rPr>
          <w:spacing w:val="-2"/>
        </w:rPr>
        <w:t xml:space="preserve"> </w:t>
      </w:r>
      <w:r>
        <w:t>ГБУ</w:t>
      </w:r>
      <w:r>
        <w:rPr>
          <w:spacing w:val="-2"/>
        </w:rPr>
        <w:t xml:space="preserve"> </w:t>
      </w:r>
      <w:r>
        <w:t>РА</w:t>
      </w:r>
      <w:r>
        <w:rPr>
          <w:spacing w:val="-3"/>
        </w:rPr>
        <w:t xml:space="preserve"> </w:t>
      </w:r>
      <w:r>
        <w:t>«МФЦ»</w:t>
      </w:r>
      <w:r>
        <w:rPr>
          <w:rFonts w:hint="default"/>
          <w:lang w:val="ru-RU"/>
        </w:rPr>
        <w:t xml:space="preserve"> Филиала № 6 ст. Гиагинская</w:t>
      </w:r>
      <w:r>
        <w:t>.</w:t>
      </w:r>
    </w:p>
    <w:p w14:paraId="61AB5EA8">
      <w:pPr>
        <w:pStyle w:val="5"/>
        <w:tabs>
          <w:tab w:val="left" w:pos="2937"/>
          <w:tab w:val="left" w:pos="3404"/>
          <w:tab w:val="left" w:pos="5085"/>
          <w:tab w:val="left" w:pos="5466"/>
          <w:tab w:val="left" w:pos="6777"/>
          <w:tab w:val="left" w:pos="8247"/>
          <w:tab w:val="left" w:pos="9794"/>
        </w:tabs>
        <w:ind w:right="219"/>
        <w:jc w:val="left"/>
      </w:pPr>
      <w:r>
        <w:t>Ответственность</w:t>
      </w:r>
      <w:r>
        <w:tab/>
      </w:r>
      <w:r>
        <w:t>за</w:t>
      </w:r>
      <w:r>
        <w:tab/>
      </w:r>
      <w:r>
        <w:t>регистрацию</w:t>
      </w:r>
      <w:r>
        <w:tab/>
      </w:r>
      <w:r>
        <w:t>и</w:t>
      </w:r>
      <w:r>
        <w:tab/>
      </w:r>
      <w:r>
        <w:t>правовую</w:t>
      </w:r>
      <w:r>
        <w:tab/>
      </w:r>
      <w:r>
        <w:t>экспертизу</w:t>
      </w:r>
      <w:r>
        <w:tab/>
      </w:r>
      <w:r>
        <w:t>документов</w:t>
      </w:r>
      <w:r>
        <w:tab/>
      </w:r>
      <w:r>
        <w:rPr>
          <w:spacing w:val="-1"/>
        </w:rPr>
        <w:t>несет</w:t>
      </w:r>
      <w:r>
        <w:rPr>
          <w:spacing w:val="-50"/>
        </w:rPr>
        <w:t xml:space="preserve"> </w:t>
      </w:r>
      <w:r>
        <w:t>специалист</w:t>
      </w:r>
      <w:r>
        <w:rPr>
          <w:spacing w:val="-1"/>
        </w:rPr>
        <w:t xml:space="preserve"> </w:t>
      </w:r>
      <w:r>
        <w:t>Отдела, принявший</w:t>
      </w:r>
      <w:r>
        <w:rPr>
          <w:spacing w:val="-1"/>
        </w:rPr>
        <w:t xml:space="preserve"> </w:t>
      </w:r>
      <w:r>
        <w:t>документы от</w:t>
      </w:r>
      <w:r>
        <w:rPr>
          <w:spacing w:val="-1"/>
        </w:rPr>
        <w:t xml:space="preserve"> </w:t>
      </w:r>
      <w:r>
        <w:t>специалиста ГБУ</w:t>
      </w:r>
      <w:r>
        <w:rPr>
          <w:spacing w:val="-2"/>
        </w:rPr>
        <w:t xml:space="preserve"> </w:t>
      </w:r>
      <w:r>
        <w:t>РА «МФЦ»</w:t>
      </w:r>
      <w:r>
        <w:rPr>
          <w:rFonts w:hint="default"/>
          <w:lang w:val="ru-RU"/>
        </w:rPr>
        <w:t xml:space="preserve"> Филиала № 6 ст. Гиагинская</w:t>
      </w:r>
      <w:r>
        <w:t>.</w:t>
      </w:r>
    </w:p>
    <w:p w14:paraId="3F000E3E">
      <w:pPr>
        <w:pStyle w:val="7"/>
        <w:numPr>
          <w:ilvl w:val="2"/>
          <w:numId w:val="5"/>
        </w:numPr>
        <w:tabs>
          <w:tab w:val="left" w:pos="1436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Ответственный специалист, осуществляющий прием документов, 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 представителя.</w:t>
      </w:r>
    </w:p>
    <w:p w14:paraId="214AB6AE">
      <w:pPr>
        <w:pStyle w:val="5"/>
        <w:ind w:right="218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-1"/>
        </w:rPr>
        <w:t xml:space="preserve"> </w:t>
      </w:r>
      <w:r>
        <w:t>документов:</w:t>
      </w:r>
    </w:p>
    <w:p w14:paraId="3758806D">
      <w:pPr>
        <w:pStyle w:val="7"/>
        <w:numPr>
          <w:ilvl w:val="1"/>
          <w:numId w:val="6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заявления;</w:t>
      </w:r>
    </w:p>
    <w:p w14:paraId="55ED19E1">
      <w:pPr>
        <w:pStyle w:val="7"/>
        <w:numPr>
          <w:ilvl w:val="1"/>
          <w:numId w:val="6"/>
        </w:numPr>
        <w:tabs>
          <w:tab w:val="left" w:pos="999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на наличие необходимых документов, указанных в настоящем Административном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регламенте;</w:t>
      </w:r>
    </w:p>
    <w:p w14:paraId="2BC59084">
      <w:pPr>
        <w:pStyle w:val="7"/>
        <w:numPr>
          <w:ilvl w:val="1"/>
          <w:numId w:val="6"/>
        </w:numPr>
        <w:tabs>
          <w:tab w:val="left" w:pos="970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4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4"/>
          <w:sz w:val="24"/>
        </w:rPr>
        <w:t xml:space="preserve"> </w:t>
      </w:r>
      <w:r>
        <w:rPr>
          <w:sz w:val="24"/>
        </w:rPr>
        <w:t>экземпляров</w:t>
      </w:r>
      <w:r>
        <w:rPr>
          <w:spacing w:val="14"/>
          <w:sz w:val="24"/>
        </w:rPr>
        <w:t xml:space="preserve"> </w:t>
      </w:r>
      <w:r>
        <w:rPr>
          <w:sz w:val="24"/>
        </w:rPr>
        <w:t>оригиналов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копий</w:t>
      </w:r>
      <w:r>
        <w:rPr>
          <w:spacing w:val="1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4"/>
          <w:sz w:val="24"/>
        </w:rPr>
        <w:t xml:space="preserve"> </w:t>
      </w:r>
      <w:r>
        <w:rPr>
          <w:sz w:val="24"/>
        </w:rPr>
        <w:t>друг</w:t>
      </w:r>
      <w:r>
        <w:rPr>
          <w:spacing w:val="-5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другом,</w:t>
      </w:r>
      <w:r>
        <w:rPr>
          <w:spacing w:val="1"/>
          <w:sz w:val="24"/>
        </w:rPr>
        <w:t xml:space="preserve"> </w:t>
      </w:r>
      <w:r>
        <w:rPr>
          <w:sz w:val="24"/>
        </w:rPr>
        <w:t>сличает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оригиналами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заверены),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надпись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подлинным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экземплярам,</w:t>
      </w:r>
      <w:r>
        <w:rPr>
          <w:spacing w:val="-1"/>
          <w:sz w:val="24"/>
        </w:rPr>
        <w:t xml:space="preserve"> </w:t>
      </w:r>
      <w:r>
        <w:rPr>
          <w:sz w:val="24"/>
        </w:rPr>
        <w:t>заверяет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подписью с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фамилии, инициалов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даты;</w:t>
      </w:r>
    </w:p>
    <w:p w14:paraId="17B53A0B">
      <w:pPr>
        <w:pStyle w:val="7"/>
        <w:numPr>
          <w:ilvl w:val="1"/>
          <w:numId w:val="6"/>
        </w:numPr>
        <w:tabs>
          <w:tab w:val="left" w:pos="978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на отсутствие в документах, не оговоренных исправлений, серьезных повреждений,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позволяющих однозначно истолковать их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содержание;</w:t>
      </w:r>
    </w:p>
    <w:p w14:paraId="3E5BE8B8">
      <w:pPr>
        <w:pStyle w:val="7"/>
        <w:numPr>
          <w:ilvl w:val="1"/>
          <w:numId w:val="6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срок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документа.</w:t>
      </w:r>
    </w:p>
    <w:p w14:paraId="4B3A00C4">
      <w:pPr>
        <w:pStyle w:val="5"/>
        <w:ind w:left="820" w:firstLine="0"/>
      </w:pPr>
      <w:r>
        <w:t>Заявитель</w:t>
      </w:r>
      <w:r>
        <w:rPr>
          <w:spacing w:val="-3"/>
        </w:rPr>
        <w:t xml:space="preserve"> </w:t>
      </w:r>
      <w:r>
        <w:t>несет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достоверность</w:t>
      </w:r>
      <w:r>
        <w:rPr>
          <w:spacing w:val="-3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сведений.</w:t>
      </w:r>
    </w:p>
    <w:p w14:paraId="370C1DF6">
      <w:pPr>
        <w:pStyle w:val="7"/>
        <w:numPr>
          <w:ilvl w:val="2"/>
          <w:numId w:val="5"/>
        </w:numPr>
        <w:tabs>
          <w:tab w:val="left" w:pos="1534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устно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специалист Отдела или</w:t>
      </w:r>
      <w:r>
        <w:rPr>
          <w:spacing w:val="-1"/>
          <w:sz w:val="24"/>
        </w:rPr>
        <w:t xml:space="preserve"> </w:t>
      </w:r>
      <w:r>
        <w:rPr>
          <w:sz w:val="24"/>
        </w:rPr>
        <w:t>ГБУ</w:t>
      </w:r>
      <w:r>
        <w:rPr>
          <w:spacing w:val="-1"/>
          <w:sz w:val="24"/>
        </w:rPr>
        <w:t xml:space="preserve"> </w:t>
      </w:r>
      <w:r>
        <w:rPr>
          <w:sz w:val="24"/>
        </w:rPr>
        <w:t>РА</w:t>
      </w:r>
      <w:r>
        <w:rPr>
          <w:spacing w:val="-1"/>
          <w:sz w:val="24"/>
        </w:rPr>
        <w:t xml:space="preserve"> </w:t>
      </w:r>
      <w:r>
        <w:rPr>
          <w:sz w:val="24"/>
        </w:rPr>
        <w:t>«МФЦ»</w:t>
      </w:r>
      <w:r>
        <w:rPr>
          <w:rFonts w:hint="default"/>
          <w:sz w:val="24"/>
          <w:lang w:val="ru-RU"/>
        </w:rPr>
        <w:t xml:space="preserve"> Филиала № 6 ст. Гиагинской</w:t>
      </w:r>
      <w:r>
        <w:rPr>
          <w:sz w:val="24"/>
        </w:rPr>
        <w:t>.</w:t>
      </w:r>
    </w:p>
    <w:p w14:paraId="6DCF5055">
      <w:pPr>
        <w:pStyle w:val="5"/>
        <w:ind w:right="218"/>
      </w:pPr>
      <w:r>
        <w:t>Если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препятствующие</w:t>
      </w:r>
      <w:r>
        <w:rPr>
          <w:spacing w:val="1"/>
        </w:rPr>
        <w:t xml:space="preserve"> </w:t>
      </w:r>
      <w:r>
        <w:t>приему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устранены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-50"/>
        </w:rPr>
        <w:t xml:space="preserve"> </w:t>
      </w:r>
      <w:r>
        <w:t>приема,</w:t>
      </w:r>
      <w:r>
        <w:rPr>
          <w:spacing w:val="-1"/>
        </w:rPr>
        <w:t xml:space="preserve"> </w:t>
      </w:r>
      <w:r>
        <w:t>они устраняются незамедлительно.</w:t>
      </w:r>
    </w:p>
    <w:p w14:paraId="3C397EDB">
      <w:pPr>
        <w:pStyle w:val="5"/>
        <w:ind w:right="217"/>
      </w:pPr>
      <w:r>
        <w:t>Мотивированное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при установлении оснований для отказа готовится в течении 5-ти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экземплярах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Отдела,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экземпляр</w:t>
      </w:r>
      <w:r>
        <w:rPr>
          <w:spacing w:val="1"/>
        </w:rPr>
        <w:t xml:space="preserve"> </w:t>
      </w:r>
      <w:r>
        <w:t>вручается</w:t>
      </w:r>
      <w:r>
        <w:rPr>
          <w:spacing w:val="16"/>
        </w:rPr>
        <w:t xml:space="preserve"> </w:t>
      </w:r>
      <w:r>
        <w:t>лично</w:t>
      </w:r>
      <w:r>
        <w:rPr>
          <w:spacing w:val="17"/>
        </w:rPr>
        <w:t xml:space="preserve"> </w:t>
      </w:r>
      <w:r>
        <w:t>заявителю,</w:t>
      </w:r>
      <w:r>
        <w:rPr>
          <w:spacing w:val="17"/>
        </w:rPr>
        <w:t xml:space="preserve"> </w:t>
      </w:r>
      <w:r>
        <w:t>другой</w:t>
      </w:r>
      <w:r>
        <w:rPr>
          <w:spacing w:val="17"/>
        </w:rPr>
        <w:t xml:space="preserve"> </w:t>
      </w:r>
      <w:r>
        <w:t>экземпляр</w:t>
      </w:r>
      <w:r>
        <w:rPr>
          <w:spacing w:val="17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отметкой</w:t>
      </w:r>
      <w:r>
        <w:rPr>
          <w:spacing w:val="17"/>
        </w:rPr>
        <w:t xml:space="preserve"> </w:t>
      </w:r>
      <w:r>
        <w:t>о</w:t>
      </w:r>
      <w:r>
        <w:rPr>
          <w:spacing w:val="17"/>
        </w:rPr>
        <w:t xml:space="preserve"> </w:t>
      </w:r>
      <w:r>
        <w:t>вручении</w:t>
      </w:r>
      <w:r>
        <w:rPr>
          <w:spacing w:val="17"/>
        </w:rPr>
        <w:t xml:space="preserve"> </w:t>
      </w:r>
      <w:r>
        <w:t>заявителю</w:t>
      </w:r>
      <w:r>
        <w:rPr>
          <w:spacing w:val="17"/>
        </w:rPr>
        <w:t xml:space="preserve"> </w:t>
      </w:r>
      <w:r>
        <w:t>остается</w:t>
      </w:r>
      <w:r>
        <w:rPr>
          <w:spacing w:val="16"/>
        </w:rPr>
        <w:t xml:space="preserve"> </w:t>
      </w:r>
      <w:r>
        <w:t>у</w:t>
      </w:r>
    </w:p>
    <w:p w14:paraId="0799739B">
      <w:pPr>
        <w:spacing w:after="0"/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2C8216EF">
      <w:pPr>
        <w:pStyle w:val="5"/>
        <w:spacing w:before="80"/>
        <w:ind w:firstLine="0"/>
        <w:jc w:val="left"/>
      </w:pPr>
      <w:r>
        <w:t>специалиста</w:t>
      </w:r>
      <w:r>
        <w:rPr>
          <w:spacing w:val="-2"/>
        </w:rPr>
        <w:t xml:space="preserve"> </w:t>
      </w:r>
      <w:r>
        <w:t>Отдела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подшивки.</w:t>
      </w:r>
    </w:p>
    <w:p w14:paraId="51D55665">
      <w:pPr>
        <w:pStyle w:val="7"/>
        <w:numPr>
          <w:ilvl w:val="2"/>
          <w:numId w:val="5"/>
        </w:numPr>
        <w:tabs>
          <w:tab w:val="left" w:pos="1433"/>
        </w:tabs>
        <w:spacing w:before="0" w:after="0" w:line="240" w:lineRule="auto"/>
        <w:ind w:left="100" w:right="217" w:firstLine="720"/>
        <w:jc w:val="left"/>
        <w:rPr>
          <w:sz w:val="24"/>
        </w:rPr>
      </w:pPr>
      <w:r>
        <w:rPr>
          <w:sz w:val="24"/>
        </w:rPr>
        <w:t>После</w:t>
      </w:r>
      <w:r>
        <w:rPr>
          <w:spacing w:val="9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0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0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0"/>
          <w:sz w:val="24"/>
        </w:rPr>
        <w:t xml:space="preserve"> </w:t>
      </w:r>
      <w:r>
        <w:rPr>
          <w:sz w:val="24"/>
        </w:rPr>
        <w:t>регистрация</w:t>
      </w:r>
      <w:r>
        <w:rPr>
          <w:spacing w:val="10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«Журнале</w:t>
      </w:r>
      <w:r>
        <w:rPr>
          <w:spacing w:val="-50"/>
          <w:sz w:val="24"/>
        </w:rPr>
        <w:t xml:space="preserve"> </w:t>
      </w:r>
      <w:r>
        <w:rPr>
          <w:sz w:val="24"/>
        </w:rPr>
        <w:t>регистраций</w:t>
      </w:r>
      <w:r>
        <w:rPr>
          <w:spacing w:val="23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2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23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23"/>
          <w:sz w:val="24"/>
        </w:rPr>
        <w:t xml:space="preserve"> </w:t>
      </w:r>
      <w:r>
        <w:rPr>
          <w:sz w:val="24"/>
        </w:rPr>
        <w:t>услуг»</w:t>
      </w:r>
      <w:r>
        <w:rPr>
          <w:spacing w:val="22"/>
          <w:sz w:val="24"/>
        </w:rPr>
        <w:t xml:space="preserve"> </w:t>
      </w:r>
      <w:r>
        <w:rPr>
          <w:sz w:val="24"/>
        </w:rPr>
        <w:t>(Приложение</w:t>
      </w:r>
    </w:p>
    <w:p w14:paraId="79D510BC">
      <w:pPr>
        <w:pStyle w:val="5"/>
        <w:ind w:firstLine="0"/>
        <w:jc w:val="left"/>
      </w:pPr>
      <w:r>
        <w:t>№ 2).</w:t>
      </w:r>
    </w:p>
    <w:p w14:paraId="37D1AB4E">
      <w:pPr>
        <w:pStyle w:val="7"/>
        <w:numPr>
          <w:ilvl w:val="1"/>
          <w:numId w:val="5"/>
        </w:numPr>
        <w:tabs>
          <w:tab w:val="left" w:pos="1238"/>
        </w:tabs>
        <w:spacing w:before="0" w:after="0" w:line="281" w:lineRule="exact"/>
        <w:ind w:left="1237" w:right="0" w:hanging="418"/>
        <w:jc w:val="both"/>
        <w:rPr>
          <w:sz w:val="24"/>
        </w:rPr>
      </w:pPr>
      <w:r>
        <w:rPr>
          <w:sz w:val="24"/>
        </w:rPr>
        <w:t>Рассмотрение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услугу.</w:t>
      </w:r>
    </w:p>
    <w:p w14:paraId="178E1B3D">
      <w:pPr>
        <w:pStyle w:val="7"/>
        <w:numPr>
          <w:ilvl w:val="2"/>
          <w:numId w:val="5"/>
        </w:numPr>
        <w:tabs>
          <w:tab w:val="left" w:pos="1437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По результатам административной процедуры по приему документов работник,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0"/>
          <w:sz w:val="24"/>
        </w:rPr>
        <w:t xml:space="preserve"> </w:t>
      </w:r>
      <w:r>
        <w:rPr>
          <w:sz w:val="24"/>
        </w:rPr>
        <w:t>установления права на муниципальную услугу работнику, ответственному за 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предоставления 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14:paraId="1EA2A3B5">
      <w:pPr>
        <w:pStyle w:val="7"/>
        <w:numPr>
          <w:ilvl w:val="1"/>
          <w:numId w:val="5"/>
        </w:numPr>
        <w:tabs>
          <w:tab w:val="left" w:pos="1385"/>
        </w:tabs>
        <w:spacing w:before="0" w:after="0" w:line="240" w:lineRule="auto"/>
        <w:ind w:left="100" w:right="219" w:firstLine="720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 и</w:t>
      </w:r>
      <w:r>
        <w:rPr>
          <w:spacing w:val="-1"/>
          <w:sz w:val="24"/>
        </w:rPr>
        <w:t xml:space="preserve"> </w:t>
      </w:r>
      <w:r>
        <w:rPr>
          <w:sz w:val="24"/>
        </w:rPr>
        <w:t>выдача документов.</w:t>
      </w:r>
    </w:p>
    <w:p w14:paraId="5D03B2F2">
      <w:pPr>
        <w:pStyle w:val="7"/>
        <w:numPr>
          <w:ilvl w:val="2"/>
          <w:numId w:val="5"/>
        </w:numPr>
        <w:tabs>
          <w:tab w:val="left" w:pos="1438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Основанием для начала административной процедуры является поступление на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сноса,</w:t>
      </w:r>
      <w:r>
        <w:rPr>
          <w:spacing w:val="1"/>
          <w:sz w:val="24"/>
        </w:rPr>
        <w:t xml:space="preserve"> </w:t>
      </w:r>
      <w:r>
        <w:rPr>
          <w:sz w:val="24"/>
        </w:rPr>
        <w:t>грунтов,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 на период производства работ на проезжей части) или принимает решение 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предоставлении проекта.</w:t>
      </w:r>
    </w:p>
    <w:p w14:paraId="142EBC74">
      <w:pPr>
        <w:pStyle w:val="7"/>
        <w:numPr>
          <w:ilvl w:val="2"/>
          <w:numId w:val="5"/>
        </w:numPr>
        <w:tabs>
          <w:tab w:val="left" w:pos="1448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Основанием для выдачи согласованного проекта организации строительства (в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 перемещения отходов строительства и сноса, грунтов, схемы движения транспорта 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 на период производства работ на проезжей части на территории муниципального</w:t>
      </w:r>
      <w:r>
        <w:rPr>
          <w:spacing w:val="-50"/>
          <w:sz w:val="24"/>
        </w:rPr>
        <w:t xml:space="preserve"> </w:t>
      </w:r>
      <w:r>
        <w:rPr>
          <w:sz w:val="24"/>
        </w:rPr>
        <w:t>образования</w:t>
      </w:r>
      <w:r>
        <w:rPr>
          <w:rFonts w:hint="default"/>
          <w:sz w:val="24"/>
          <w:lang w:val="ru-RU"/>
        </w:rPr>
        <w:t xml:space="preserve"> «Гиагинское сельское поселение»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является:</w:t>
      </w:r>
    </w:p>
    <w:p w14:paraId="2DF6FC38">
      <w:pPr>
        <w:pStyle w:val="7"/>
        <w:numPr>
          <w:ilvl w:val="1"/>
          <w:numId w:val="6"/>
        </w:numPr>
        <w:tabs>
          <w:tab w:val="left" w:pos="953"/>
        </w:tabs>
        <w:spacing w:before="0" w:after="0" w:line="281" w:lineRule="exact"/>
        <w:ind w:left="952" w:right="0" w:hanging="133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обратилось</w:t>
      </w:r>
      <w:r>
        <w:rPr>
          <w:spacing w:val="-1"/>
          <w:sz w:val="24"/>
        </w:rPr>
        <w:t xml:space="preserve"> </w:t>
      </w:r>
      <w:r>
        <w:rPr>
          <w:sz w:val="24"/>
        </w:rPr>
        <w:t>надлежащее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14:paraId="575779E8">
      <w:pPr>
        <w:pStyle w:val="7"/>
        <w:numPr>
          <w:ilvl w:val="1"/>
          <w:numId w:val="6"/>
        </w:numPr>
        <w:tabs>
          <w:tab w:val="left" w:pos="1075"/>
        </w:tabs>
        <w:spacing w:before="0" w:after="0" w:line="240" w:lineRule="auto"/>
        <w:ind w:left="100" w:right="219" w:firstLine="720"/>
        <w:jc w:val="both"/>
        <w:rPr>
          <w:sz w:val="24"/>
        </w:rPr>
      </w:pPr>
      <w:r>
        <w:rPr>
          <w:sz w:val="24"/>
        </w:rPr>
        <w:t>поданы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требованиям;</w:t>
      </w:r>
    </w:p>
    <w:p w14:paraId="3C652BCE">
      <w:pPr>
        <w:pStyle w:val="7"/>
        <w:numPr>
          <w:ilvl w:val="2"/>
          <w:numId w:val="5"/>
        </w:numPr>
        <w:tabs>
          <w:tab w:val="left" w:pos="1451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В решении об отказе в предоставлении муниципальной услуги в 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правовые 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отказа (Приложение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№ 4).</w:t>
      </w:r>
    </w:p>
    <w:p w14:paraId="553CA94B">
      <w:pPr>
        <w:pStyle w:val="7"/>
        <w:numPr>
          <w:ilvl w:val="2"/>
          <w:numId w:val="5"/>
        </w:numPr>
        <w:tabs>
          <w:tab w:val="left" w:pos="1541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Согласованный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 строительства и сноса, грунтов, схемы движения транспорта и пешеходов на 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rFonts w:hint="default"/>
          <w:sz w:val="24"/>
          <w:lang w:val="ru-RU"/>
        </w:rPr>
        <w:t xml:space="preserve"> «Гиагинское сельское поселение»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 подписывается руководителем Отдела.</w:t>
      </w:r>
    </w:p>
    <w:p w14:paraId="5C68D967">
      <w:pPr>
        <w:pStyle w:val="7"/>
        <w:numPr>
          <w:ilvl w:val="2"/>
          <w:numId w:val="5"/>
        </w:numPr>
        <w:tabs>
          <w:tab w:val="left" w:pos="1523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Максимальный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«Принятие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услуги»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14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документов.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Правовая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5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сноса,</w:t>
      </w:r>
      <w:r>
        <w:rPr>
          <w:spacing w:val="1"/>
          <w:sz w:val="24"/>
        </w:rPr>
        <w:t xml:space="preserve"> </w:t>
      </w:r>
      <w:r>
        <w:rPr>
          <w:sz w:val="24"/>
        </w:rPr>
        <w:t>грунтов,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пешеходов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проезжей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rFonts w:hint="default"/>
          <w:sz w:val="24"/>
          <w:lang w:val="ru-RU"/>
        </w:rPr>
        <w:t xml:space="preserve"> «Гиагинское сельское поселение»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0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4 рабочих дней.</w:t>
      </w:r>
    </w:p>
    <w:p w14:paraId="18E8F706">
      <w:pPr>
        <w:pStyle w:val="7"/>
        <w:numPr>
          <w:ilvl w:val="2"/>
          <w:numId w:val="5"/>
        </w:numPr>
        <w:tabs>
          <w:tab w:val="left" w:pos="1589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Специалист,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услуги, 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 принятого 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уведомляет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заявителя:</w:t>
      </w:r>
    </w:p>
    <w:p w14:paraId="2031A6A3">
      <w:pPr>
        <w:pStyle w:val="7"/>
        <w:numPr>
          <w:ilvl w:val="1"/>
          <w:numId w:val="6"/>
        </w:numPr>
        <w:tabs>
          <w:tab w:val="left" w:pos="1021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почте,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телефону,</w:t>
      </w:r>
      <w:r>
        <w:rPr>
          <w:spacing w:val="-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иным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способом;</w:t>
      </w:r>
    </w:p>
    <w:p w14:paraId="3AC68382">
      <w:pPr>
        <w:pStyle w:val="7"/>
        <w:numPr>
          <w:ilvl w:val="1"/>
          <w:numId w:val="6"/>
        </w:numPr>
        <w:tabs>
          <w:tab w:val="left" w:pos="968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при принятии решения об отказе в предоставлении муниципальной услуги 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 заявителю.</w:t>
      </w:r>
    </w:p>
    <w:p w14:paraId="60224B59">
      <w:pPr>
        <w:pStyle w:val="5"/>
        <w:ind w:right="216"/>
      </w:pPr>
      <w:r>
        <w:t>Согласованный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сноса,</w:t>
      </w:r>
      <w:r>
        <w:rPr>
          <w:spacing w:val="1"/>
        </w:rPr>
        <w:t xml:space="preserve"> </w:t>
      </w:r>
      <w:r>
        <w:t>грунтов,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проезжей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rFonts w:hint="default"/>
          <w:lang w:val="ru-RU"/>
        </w:rPr>
        <w:t xml:space="preserve"> «Гиагинское сельское поселение»</w:t>
      </w:r>
      <w:r>
        <w:rPr>
          <w:spacing w:val="30"/>
        </w:rPr>
        <w:t xml:space="preserve"> </w:t>
      </w:r>
      <w:r>
        <w:t>выдается</w:t>
      </w:r>
      <w:r>
        <w:rPr>
          <w:spacing w:val="29"/>
        </w:rPr>
        <w:t xml:space="preserve"> </w:t>
      </w:r>
      <w:r>
        <w:t>заявителю</w:t>
      </w:r>
      <w:r>
        <w:rPr>
          <w:spacing w:val="30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истечении</w:t>
      </w:r>
      <w:r>
        <w:rPr>
          <w:spacing w:val="29"/>
        </w:rPr>
        <w:t xml:space="preserve"> </w:t>
      </w:r>
      <w:r>
        <w:t>28</w:t>
      </w:r>
      <w:r>
        <w:rPr>
          <w:spacing w:val="30"/>
        </w:rPr>
        <w:t xml:space="preserve"> </w:t>
      </w:r>
      <w:r>
        <w:t>рабочих</w:t>
      </w:r>
    </w:p>
    <w:p w14:paraId="4F59EB8C">
      <w:pPr>
        <w:spacing w:after="0"/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49E659C1">
      <w:pPr>
        <w:pStyle w:val="5"/>
        <w:spacing w:before="80"/>
        <w:ind w:right="217" w:firstLine="0"/>
      </w:pPr>
      <w:r>
        <w:t>дней со дня поступления заявления. При получении согласованного проекта организации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отходов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сноса,</w:t>
      </w:r>
      <w:r>
        <w:rPr>
          <w:spacing w:val="1"/>
        </w:rPr>
        <w:t xml:space="preserve"> </w:t>
      </w:r>
      <w:r>
        <w:t>грунтов,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пешеходов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проезжей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rFonts w:hint="default"/>
          <w:lang w:val="ru-RU"/>
        </w:rPr>
        <w:t xml:space="preserve"> «Гиагинское сельское поселение»</w:t>
      </w:r>
      <w:r>
        <w:t>,</w:t>
      </w:r>
      <w:r>
        <w:rPr>
          <w:spacing w:val="1"/>
        </w:rPr>
        <w:t xml:space="preserve"> </w:t>
      </w:r>
      <w:r>
        <w:t>заявитель расписывается</w:t>
      </w:r>
      <w:r>
        <w:rPr>
          <w:spacing w:val="1"/>
        </w:rPr>
        <w:t xml:space="preserve"> </w:t>
      </w:r>
      <w:r>
        <w:t>о ее получении в «Журнале регистраций</w:t>
      </w:r>
      <w:r>
        <w:rPr>
          <w:spacing w:val="1"/>
        </w:rPr>
        <w:t xml:space="preserve"> </w:t>
      </w:r>
      <w:r>
        <w:t>заявлений граждан 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-1"/>
        </w:rPr>
        <w:t xml:space="preserve"> </w:t>
      </w:r>
      <w:r>
        <w:t>муниципальных услуг». (Приложение № 2).</w:t>
      </w:r>
    </w:p>
    <w:p w14:paraId="429083ED">
      <w:pPr>
        <w:pStyle w:val="7"/>
        <w:numPr>
          <w:ilvl w:val="1"/>
          <w:numId w:val="5"/>
        </w:numPr>
        <w:tabs>
          <w:tab w:val="left" w:pos="1342"/>
        </w:tabs>
        <w:spacing w:before="0" w:after="0" w:line="240" w:lineRule="auto"/>
        <w:ind w:left="100" w:right="219" w:firstLine="72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МФЦ</w:t>
      </w:r>
      <w:r>
        <w:rPr>
          <w:spacing w:val="1"/>
          <w:sz w:val="24"/>
        </w:rPr>
        <w:t xml:space="preserve"> </w:t>
      </w:r>
      <w:r>
        <w:fldChar w:fldCharType="begin"/>
      </w:r>
      <w:r>
        <w:instrText xml:space="preserve"> HYPERLINK "https://internet.garant.ru/document/redirect/32499271/185" \h </w:instrText>
      </w:r>
      <w:r>
        <w:fldChar w:fldCharType="separate"/>
      </w:r>
      <w:r>
        <w:rPr>
          <w:sz w:val="24"/>
        </w:rPr>
        <w:t>www.мфц01.рф</w:t>
      </w:r>
      <w:r>
        <w:rPr>
          <w:sz w:val="24"/>
        </w:rPr>
        <w:fldChar w:fldCharType="end"/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о ходе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 запроса</w:t>
      </w:r>
      <w:r>
        <w:rPr>
          <w:spacing w:val="-1"/>
          <w:sz w:val="24"/>
        </w:rPr>
        <w:t xml:space="preserve"> </w:t>
      </w:r>
      <w:r>
        <w:rPr>
          <w:sz w:val="24"/>
        </w:rPr>
        <w:t>о 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услуги.</w:t>
      </w:r>
    </w:p>
    <w:p w14:paraId="1C6F3F2C">
      <w:pPr>
        <w:pStyle w:val="7"/>
        <w:numPr>
          <w:ilvl w:val="1"/>
          <w:numId w:val="5"/>
        </w:numPr>
        <w:tabs>
          <w:tab w:val="left" w:pos="1314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Информационные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(брошюры,</w:t>
      </w:r>
      <w:r>
        <w:rPr>
          <w:spacing w:val="1"/>
          <w:sz w:val="24"/>
        </w:rPr>
        <w:t xml:space="preserve"> </w:t>
      </w:r>
      <w:r>
        <w:rPr>
          <w:sz w:val="24"/>
        </w:rPr>
        <w:t>буклеты,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проспекты,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т.п.)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находятся в помещениях, предназначенных для ожидания и приема заявителей, раздаются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местах проведения мероприятий социальной направленности, а также размещаются в иных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14:paraId="0A0ADD73">
      <w:pPr>
        <w:pStyle w:val="5"/>
        <w:spacing w:before="1"/>
        <w:ind w:left="0" w:firstLine="0"/>
        <w:jc w:val="left"/>
        <w:rPr>
          <w:sz w:val="33"/>
        </w:rPr>
      </w:pPr>
    </w:p>
    <w:p w14:paraId="02B287EA">
      <w:pPr>
        <w:pStyle w:val="2"/>
        <w:numPr>
          <w:ilvl w:val="0"/>
          <w:numId w:val="5"/>
        </w:numPr>
        <w:tabs>
          <w:tab w:val="left" w:pos="874"/>
        </w:tabs>
        <w:spacing w:before="0" w:after="0" w:line="240" w:lineRule="auto"/>
        <w:ind w:left="873" w:right="0" w:hanging="251"/>
        <w:jc w:val="left"/>
        <w:rPr>
          <w:color w:val="26282F"/>
        </w:rPr>
      </w:pPr>
      <w:r>
        <w:rPr>
          <w:color w:val="26282F"/>
        </w:rPr>
        <w:t>Порядок</w:t>
      </w:r>
      <w:r>
        <w:rPr>
          <w:color w:val="26282F"/>
          <w:spacing w:val="-5"/>
        </w:rPr>
        <w:t xml:space="preserve"> </w:t>
      </w:r>
      <w:r>
        <w:rPr>
          <w:color w:val="26282F"/>
        </w:rPr>
        <w:t>и</w:t>
      </w:r>
      <w:r>
        <w:rPr>
          <w:color w:val="26282F"/>
          <w:spacing w:val="-5"/>
        </w:rPr>
        <w:t xml:space="preserve"> </w:t>
      </w:r>
      <w:r>
        <w:rPr>
          <w:color w:val="26282F"/>
        </w:rPr>
        <w:t>формы</w:t>
      </w:r>
      <w:r>
        <w:rPr>
          <w:color w:val="26282F"/>
          <w:spacing w:val="-5"/>
        </w:rPr>
        <w:t xml:space="preserve"> </w:t>
      </w:r>
      <w:r>
        <w:rPr>
          <w:color w:val="26282F"/>
        </w:rPr>
        <w:t>контроля</w:t>
      </w:r>
      <w:r>
        <w:rPr>
          <w:color w:val="26282F"/>
          <w:spacing w:val="-5"/>
        </w:rPr>
        <w:t xml:space="preserve"> </w:t>
      </w:r>
      <w:r>
        <w:rPr>
          <w:color w:val="26282F"/>
        </w:rPr>
        <w:t>за</w:t>
      </w:r>
      <w:r>
        <w:rPr>
          <w:color w:val="26282F"/>
          <w:spacing w:val="-5"/>
        </w:rPr>
        <w:t xml:space="preserve"> </w:t>
      </w:r>
      <w:r>
        <w:rPr>
          <w:color w:val="26282F"/>
        </w:rPr>
        <w:t>исполнением</w:t>
      </w:r>
      <w:r>
        <w:rPr>
          <w:color w:val="26282F"/>
          <w:spacing w:val="-4"/>
        </w:rPr>
        <w:t xml:space="preserve"> </w:t>
      </w:r>
      <w:r>
        <w:rPr>
          <w:color w:val="26282F"/>
        </w:rPr>
        <w:t>Административного</w:t>
      </w:r>
      <w:r>
        <w:rPr>
          <w:color w:val="26282F"/>
          <w:spacing w:val="-5"/>
        </w:rPr>
        <w:t xml:space="preserve"> </w:t>
      </w:r>
      <w:r>
        <w:rPr>
          <w:color w:val="26282F"/>
        </w:rPr>
        <w:t>регламента</w:t>
      </w:r>
    </w:p>
    <w:p w14:paraId="41D516A9">
      <w:pPr>
        <w:pStyle w:val="5"/>
        <w:spacing w:before="2"/>
        <w:ind w:left="0" w:firstLine="0"/>
        <w:jc w:val="left"/>
        <w:rPr>
          <w:b/>
          <w:sz w:val="33"/>
        </w:rPr>
      </w:pPr>
    </w:p>
    <w:p w14:paraId="659B22B9">
      <w:pPr>
        <w:pStyle w:val="7"/>
        <w:numPr>
          <w:ilvl w:val="1"/>
          <w:numId w:val="5"/>
        </w:numPr>
        <w:tabs>
          <w:tab w:val="left" w:pos="1353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-50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-50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5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14:paraId="71AB403C">
      <w:pPr>
        <w:pStyle w:val="7"/>
        <w:numPr>
          <w:ilvl w:val="1"/>
          <w:numId w:val="5"/>
        </w:numPr>
        <w:tabs>
          <w:tab w:val="left" w:pos="1323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корреспонденции,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устная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52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 власти,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органа 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самоуправления, организации.</w:t>
      </w:r>
    </w:p>
    <w:p w14:paraId="22316530">
      <w:pPr>
        <w:pStyle w:val="7"/>
        <w:numPr>
          <w:ilvl w:val="1"/>
          <w:numId w:val="5"/>
        </w:numPr>
        <w:tabs>
          <w:tab w:val="left" w:pos="1345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проверок: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0"/>
          <w:sz w:val="24"/>
        </w:rPr>
        <w:t xml:space="preserve"> </w:t>
      </w:r>
      <w:r>
        <w:rPr>
          <w:sz w:val="24"/>
        </w:rPr>
        <w:t>предоставлении (об отказе в предоставлении) услуги; выявления и устранения 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граждан;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лиц.</w:t>
      </w:r>
    </w:p>
    <w:p w14:paraId="00D67388">
      <w:pPr>
        <w:pStyle w:val="7"/>
        <w:numPr>
          <w:ilvl w:val="1"/>
          <w:numId w:val="5"/>
        </w:numPr>
        <w:tabs>
          <w:tab w:val="left" w:pos="1552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полнотой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внеплановых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проверок.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 годовых планов работы уполномоченного органа государственной власти, 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государственной власти, организации.</w:t>
      </w:r>
    </w:p>
    <w:p w14:paraId="6B5E9A97">
      <w:pPr>
        <w:pStyle w:val="7"/>
        <w:numPr>
          <w:ilvl w:val="1"/>
          <w:numId w:val="5"/>
        </w:numPr>
        <w:tabs>
          <w:tab w:val="left" w:pos="1261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При плановой проверке полноты и качества предоставления услуги по контролю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подлежат:</w:t>
      </w:r>
    </w:p>
    <w:p w14:paraId="19747725">
      <w:pPr>
        <w:pStyle w:val="5"/>
        <w:ind w:left="820" w:firstLine="0"/>
      </w:pPr>
      <w:r>
        <w:t>а)</w:t>
      </w:r>
      <w:r>
        <w:rPr>
          <w:spacing w:val="-4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сроков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услуги;</w:t>
      </w:r>
    </w:p>
    <w:p w14:paraId="388E8945">
      <w:pPr>
        <w:pStyle w:val="5"/>
        <w:ind w:left="820" w:firstLine="0"/>
      </w:pPr>
      <w:r>
        <w:t>б)</w:t>
      </w:r>
      <w:r>
        <w:rPr>
          <w:spacing w:val="-5"/>
        </w:rPr>
        <w:t xml:space="preserve"> </w:t>
      </w:r>
      <w:r>
        <w:t>соблюдение</w:t>
      </w:r>
      <w:r>
        <w:rPr>
          <w:spacing w:val="-3"/>
        </w:rPr>
        <w:t xml:space="preserve"> </w:t>
      </w:r>
      <w:r>
        <w:t>положений</w:t>
      </w:r>
      <w:r>
        <w:rPr>
          <w:spacing w:val="-3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регламента;</w:t>
      </w:r>
    </w:p>
    <w:p w14:paraId="2A5432A6">
      <w:pPr>
        <w:pStyle w:val="5"/>
        <w:ind w:right="217"/>
      </w:pPr>
      <w:r>
        <w:t>в) правильность и обоснованность принятого решения об отказе в предоставлении</w:t>
      </w:r>
      <w:r>
        <w:rPr>
          <w:spacing w:val="1"/>
        </w:rPr>
        <w:t xml:space="preserve"> </w:t>
      </w:r>
      <w:r>
        <w:t>услуги.</w:t>
      </w:r>
    </w:p>
    <w:p w14:paraId="18F903C9">
      <w:pPr>
        <w:pStyle w:val="7"/>
        <w:numPr>
          <w:ilvl w:val="1"/>
          <w:numId w:val="5"/>
        </w:numPr>
        <w:tabs>
          <w:tab w:val="left" w:pos="1238"/>
        </w:tabs>
        <w:spacing w:before="0" w:after="0" w:line="240" w:lineRule="auto"/>
        <w:ind w:left="1237" w:right="0" w:hanging="418"/>
        <w:jc w:val="both"/>
        <w:rPr>
          <w:sz w:val="24"/>
        </w:rPr>
      </w:pPr>
      <w:r>
        <w:rPr>
          <w:sz w:val="24"/>
        </w:rPr>
        <w:t>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внеплановых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14:paraId="689B2748">
      <w:pPr>
        <w:pStyle w:val="5"/>
        <w:ind w:right="216"/>
      </w:pPr>
      <w:r>
        <w:t>а)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информации о предполагаемых или выявленных нарушениях нормативных правовых актов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(указать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 Федерации в случае предоставления государственной услуги, 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переданными</w:t>
      </w:r>
      <w:r>
        <w:rPr>
          <w:spacing w:val="1"/>
        </w:rPr>
        <w:t xml:space="preserve"> </w:t>
      </w:r>
      <w:r>
        <w:t>полномочиями)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-50"/>
        </w:rPr>
        <w:t xml:space="preserve"> </w:t>
      </w:r>
      <w:r>
        <w:t>самоуправления</w:t>
      </w:r>
      <w:r>
        <w:rPr>
          <w:spacing w:val="45"/>
        </w:rPr>
        <w:t xml:space="preserve"> </w:t>
      </w:r>
      <w:r>
        <w:t>(указать</w:t>
      </w:r>
      <w:r>
        <w:rPr>
          <w:spacing w:val="45"/>
        </w:rPr>
        <w:t xml:space="preserve"> </w:t>
      </w:r>
      <w:r>
        <w:t>наименование</w:t>
      </w:r>
      <w:r>
        <w:rPr>
          <w:spacing w:val="45"/>
        </w:rPr>
        <w:t xml:space="preserve"> </w:t>
      </w:r>
      <w:r>
        <w:t>муниципального</w:t>
      </w:r>
      <w:r>
        <w:rPr>
          <w:spacing w:val="45"/>
        </w:rPr>
        <w:t xml:space="preserve"> </w:t>
      </w:r>
      <w:r>
        <w:t>образования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случае</w:t>
      </w:r>
    </w:p>
    <w:p w14:paraId="5A37C067">
      <w:pPr>
        <w:spacing w:after="0"/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6B28C92B">
      <w:pPr>
        <w:pStyle w:val="5"/>
        <w:spacing w:before="80"/>
        <w:ind w:firstLine="0"/>
      </w:pP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услуги);</w:t>
      </w:r>
    </w:p>
    <w:p w14:paraId="364E87A4">
      <w:pPr>
        <w:pStyle w:val="5"/>
        <w:ind w:right="216"/>
      </w:pPr>
      <w:r>
        <w:t>б)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качество предоставления услуги.</w:t>
      </w:r>
    </w:p>
    <w:p w14:paraId="11809939">
      <w:pPr>
        <w:pStyle w:val="7"/>
        <w:numPr>
          <w:ilvl w:val="1"/>
          <w:numId w:val="7"/>
        </w:numPr>
        <w:tabs>
          <w:tab w:val="left" w:pos="1396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pacing w:val="1"/>
          <w:sz w:val="24"/>
          <w:lang w:val="ru-RU"/>
        </w:rPr>
        <w:t>Республики</w:t>
      </w:r>
      <w:r>
        <w:rPr>
          <w:rFonts w:hint="default"/>
          <w:spacing w:val="1"/>
          <w:sz w:val="24"/>
          <w:lang w:val="ru-RU"/>
        </w:rPr>
        <w:t xml:space="preserve"> Адыгея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50"/>
          <w:sz w:val="24"/>
        </w:rPr>
        <w:t xml:space="preserve"> </w:t>
      </w:r>
      <w:r>
        <w:rPr>
          <w:sz w:val="24"/>
        </w:rPr>
        <w:t>правовых</w:t>
      </w:r>
      <w:r>
        <w:rPr>
          <w:rFonts w:hint="default"/>
          <w:sz w:val="24"/>
          <w:lang w:val="ru-RU"/>
        </w:rPr>
        <w:t xml:space="preserve"> </w:t>
      </w:r>
      <w:r>
        <w:rPr>
          <w:spacing w:val="-5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 осуществляется привлечение</w:t>
      </w:r>
      <w:r>
        <w:rPr>
          <w:spacing w:val="-50"/>
          <w:sz w:val="24"/>
        </w:rPr>
        <w:t xml:space="preserve"> </w:t>
      </w:r>
      <w:r>
        <w:rPr>
          <w:sz w:val="24"/>
        </w:rPr>
        <w:t>виновных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</w:p>
    <w:p w14:paraId="56878310">
      <w:pPr>
        <w:pStyle w:val="7"/>
        <w:numPr>
          <w:ilvl w:val="1"/>
          <w:numId w:val="7"/>
        </w:numPr>
        <w:tabs>
          <w:tab w:val="left" w:pos="1472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Персональная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своевременность принятия решения о предоставлении (об отказе в предоставлении) 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законодательства.</w:t>
      </w:r>
    </w:p>
    <w:p w14:paraId="558A8FF9">
      <w:pPr>
        <w:pStyle w:val="7"/>
        <w:numPr>
          <w:ilvl w:val="1"/>
          <w:numId w:val="7"/>
        </w:numPr>
        <w:tabs>
          <w:tab w:val="left" w:pos="1333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 являются:</w:t>
      </w:r>
    </w:p>
    <w:p w14:paraId="657D17FF">
      <w:pPr>
        <w:pStyle w:val="7"/>
        <w:numPr>
          <w:ilvl w:val="1"/>
          <w:numId w:val="6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независимость;</w:t>
      </w:r>
    </w:p>
    <w:p w14:paraId="4606FF52">
      <w:pPr>
        <w:pStyle w:val="7"/>
        <w:numPr>
          <w:ilvl w:val="1"/>
          <w:numId w:val="6"/>
        </w:numPr>
        <w:tabs>
          <w:tab w:val="left" w:pos="953"/>
        </w:tabs>
        <w:spacing w:before="0" w:after="0" w:line="240" w:lineRule="auto"/>
        <w:ind w:left="952" w:right="0" w:hanging="133"/>
        <w:jc w:val="both"/>
        <w:rPr>
          <w:sz w:val="24"/>
        </w:rPr>
      </w:pPr>
      <w:r>
        <w:rPr>
          <w:sz w:val="24"/>
        </w:rPr>
        <w:t>тщательность.</w:t>
      </w:r>
    </w:p>
    <w:p w14:paraId="58A0711A">
      <w:pPr>
        <w:pStyle w:val="7"/>
        <w:numPr>
          <w:ilvl w:val="1"/>
          <w:numId w:val="7"/>
        </w:numPr>
        <w:tabs>
          <w:tab w:val="left" w:pos="1311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Независимость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(родители,</w:t>
      </w:r>
      <w:r>
        <w:rPr>
          <w:spacing w:val="-50"/>
          <w:sz w:val="24"/>
        </w:rPr>
        <w:t xml:space="preserve"> </w:t>
      </w:r>
      <w:r>
        <w:rPr>
          <w:sz w:val="24"/>
        </w:rPr>
        <w:t>супруги, дели, братья, сестры, а также братья, сестры, родители, дети супругов и супруги</w:t>
      </w:r>
      <w:r>
        <w:rPr>
          <w:spacing w:val="1"/>
          <w:sz w:val="24"/>
        </w:rPr>
        <w:t xml:space="preserve"> </w:t>
      </w:r>
      <w:r>
        <w:rPr>
          <w:sz w:val="24"/>
        </w:rPr>
        <w:t>детей)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ним.</w:t>
      </w:r>
    </w:p>
    <w:p w14:paraId="25353EB9">
      <w:pPr>
        <w:pStyle w:val="7"/>
        <w:numPr>
          <w:ilvl w:val="1"/>
          <w:numId w:val="7"/>
        </w:numPr>
        <w:tabs>
          <w:tab w:val="left" w:pos="1446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Должностные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услуги, обязаны принимать меры по предотвращению конфликта интересов</w:t>
      </w:r>
      <w:r>
        <w:rPr>
          <w:spacing w:val="-50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 Муниципальной услуги.</w:t>
      </w:r>
    </w:p>
    <w:p w14:paraId="57485EEF">
      <w:pPr>
        <w:pStyle w:val="7"/>
        <w:numPr>
          <w:ilvl w:val="1"/>
          <w:numId w:val="7"/>
        </w:numPr>
        <w:tabs>
          <w:tab w:val="left" w:pos="1584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Тщательность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50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настоящим разделом.</w:t>
      </w:r>
    </w:p>
    <w:p w14:paraId="3641ECB9">
      <w:pPr>
        <w:pStyle w:val="7"/>
        <w:numPr>
          <w:ilvl w:val="1"/>
          <w:numId w:val="7"/>
        </w:numPr>
        <w:tabs>
          <w:tab w:val="left" w:pos="1468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Граждане,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 предоставления Муниципальной услуги, а также жалобы и заявления па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услуги.</w:t>
      </w:r>
    </w:p>
    <w:p w14:paraId="49A81A71">
      <w:pPr>
        <w:pStyle w:val="7"/>
        <w:numPr>
          <w:ilvl w:val="1"/>
          <w:numId w:val="7"/>
        </w:numPr>
        <w:tabs>
          <w:tab w:val="left" w:pos="1412"/>
        </w:tabs>
        <w:spacing w:before="0" w:after="0" w:line="240" w:lineRule="auto"/>
        <w:ind w:left="100" w:right="217" w:firstLine="720"/>
        <w:jc w:val="both"/>
        <w:rPr>
          <w:sz w:val="32"/>
        </w:rPr>
      </w:pPr>
      <w:r>
        <w:rPr>
          <w:sz w:val="24"/>
        </w:rPr>
        <w:t>Контроль за предоставлением Муниципальной услуги, в том числе со 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полной, актуальной и достоверной информации о порядке предоставления 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 и возможности досудебного рассмотрения обращений (жалоб) в процессе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услуги.</w:t>
      </w:r>
    </w:p>
    <w:p w14:paraId="47477E75">
      <w:pPr>
        <w:pStyle w:val="7"/>
        <w:numPr>
          <w:ilvl w:val="0"/>
          <w:numId w:val="0"/>
        </w:numPr>
        <w:tabs>
          <w:tab w:val="left" w:pos="1412"/>
        </w:tabs>
        <w:spacing w:before="0" w:after="0" w:line="240" w:lineRule="auto"/>
        <w:ind w:left="820" w:leftChars="0" w:right="217" w:rightChars="0"/>
        <w:jc w:val="both"/>
        <w:rPr>
          <w:sz w:val="32"/>
        </w:rPr>
      </w:pPr>
    </w:p>
    <w:p w14:paraId="6944343F">
      <w:pPr>
        <w:pStyle w:val="2"/>
        <w:numPr>
          <w:ilvl w:val="0"/>
          <w:numId w:val="5"/>
        </w:numPr>
        <w:tabs>
          <w:tab w:val="left" w:pos="488"/>
        </w:tabs>
        <w:spacing w:before="0" w:after="0" w:line="240" w:lineRule="auto"/>
        <w:ind w:left="224" w:right="344" w:firstLine="11"/>
        <w:jc w:val="left"/>
        <w:rPr>
          <w:color w:val="26282F"/>
        </w:rPr>
      </w:pPr>
      <w:r>
        <w:rPr>
          <w:color w:val="26282F"/>
        </w:rPr>
        <w:t>Досудебный (внесудебный) порядок обжалования заявителем решений и действий</w:t>
      </w:r>
      <w:r>
        <w:rPr>
          <w:color w:val="26282F"/>
          <w:spacing w:val="-50"/>
        </w:rPr>
        <w:t xml:space="preserve"> </w:t>
      </w:r>
      <w:r>
        <w:rPr>
          <w:color w:val="26282F"/>
        </w:rPr>
        <w:t>(бездействия)</w:t>
      </w:r>
      <w:r>
        <w:rPr>
          <w:color w:val="26282F"/>
          <w:spacing w:val="-8"/>
        </w:rPr>
        <w:t xml:space="preserve"> </w:t>
      </w:r>
      <w:r>
        <w:rPr>
          <w:color w:val="26282F"/>
        </w:rPr>
        <w:t>органа,</w:t>
      </w:r>
      <w:r>
        <w:rPr>
          <w:color w:val="26282F"/>
          <w:spacing w:val="-7"/>
        </w:rPr>
        <w:t xml:space="preserve"> </w:t>
      </w:r>
      <w:r>
        <w:rPr>
          <w:color w:val="26282F"/>
        </w:rPr>
        <w:t>предоставляющего</w:t>
      </w:r>
      <w:r>
        <w:rPr>
          <w:color w:val="26282F"/>
          <w:spacing w:val="-8"/>
        </w:rPr>
        <w:t xml:space="preserve"> </w:t>
      </w:r>
      <w:r>
        <w:rPr>
          <w:color w:val="26282F"/>
        </w:rPr>
        <w:t>муниципальную</w:t>
      </w:r>
      <w:r>
        <w:rPr>
          <w:color w:val="26282F"/>
          <w:spacing w:val="-6"/>
        </w:rPr>
        <w:t xml:space="preserve"> </w:t>
      </w:r>
      <w:r>
        <w:rPr>
          <w:color w:val="26282F"/>
        </w:rPr>
        <w:t>услугу,</w:t>
      </w:r>
      <w:r>
        <w:rPr>
          <w:color w:val="26282F"/>
          <w:spacing w:val="-7"/>
        </w:rPr>
        <w:t xml:space="preserve"> </w:t>
      </w:r>
      <w:r>
        <w:rPr>
          <w:color w:val="26282F"/>
        </w:rPr>
        <w:t>должностного</w:t>
      </w:r>
      <w:r>
        <w:rPr>
          <w:color w:val="26282F"/>
          <w:spacing w:val="-7"/>
        </w:rPr>
        <w:t xml:space="preserve"> </w:t>
      </w:r>
      <w:r>
        <w:rPr>
          <w:color w:val="26282F"/>
        </w:rPr>
        <w:t>лица</w:t>
      </w:r>
      <w:r>
        <w:rPr>
          <w:color w:val="26282F"/>
          <w:spacing w:val="-50"/>
        </w:rPr>
        <w:t xml:space="preserve"> </w:t>
      </w:r>
      <w:r>
        <w:rPr>
          <w:color w:val="26282F"/>
        </w:rPr>
        <w:t>органа, предоставляющего муниципальную услугу, либо муниципального служащего,</w:t>
      </w:r>
      <w:r>
        <w:rPr>
          <w:color w:val="26282F"/>
          <w:spacing w:val="-50"/>
        </w:rPr>
        <w:t xml:space="preserve"> </w:t>
      </w:r>
      <w:r>
        <w:rPr>
          <w:color w:val="26282F"/>
        </w:rPr>
        <w:t>многофункционального центра, работника многофункционального центра, а также</w:t>
      </w:r>
      <w:r>
        <w:rPr>
          <w:color w:val="26282F"/>
          <w:spacing w:val="1"/>
        </w:rPr>
        <w:t xml:space="preserve"> </w:t>
      </w:r>
      <w:r>
        <w:rPr>
          <w:color w:val="26282F"/>
        </w:rPr>
        <w:t>организаций,</w:t>
      </w:r>
      <w:r>
        <w:rPr>
          <w:color w:val="26282F"/>
          <w:spacing w:val="-5"/>
        </w:rPr>
        <w:t xml:space="preserve"> </w:t>
      </w:r>
      <w:r>
        <w:rPr>
          <w:color w:val="26282F"/>
        </w:rPr>
        <w:t>осуществляющих</w:t>
      </w:r>
      <w:r>
        <w:rPr>
          <w:color w:val="26282F"/>
          <w:spacing w:val="-3"/>
        </w:rPr>
        <w:t xml:space="preserve"> </w:t>
      </w:r>
      <w:r>
        <w:rPr>
          <w:color w:val="26282F"/>
        </w:rPr>
        <w:t>функции</w:t>
      </w:r>
      <w:r>
        <w:rPr>
          <w:color w:val="26282F"/>
          <w:spacing w:val="-3"/>
        </w:rPr>
        <w:t xml:space="preserve"> </w:t>
      </w:r>
      <w:r>
        <w:rPr>
          <w:color w:val="26282F"/>
        </w:rPr>
        <w:t>по</w:t>
      </w:r>
      <w:r>
        <w:rPr>
          <w:color w:val="26282F"/>
          <w:spacing w:val="-4"/>
        </w:rPr>
        <w:t xml:space="preserve"> </w:t>
      </w:r>
      <w:r>
        <w:rPr>
          <w:color w:val="26282F"/>
        </w:rPr>
        <w:t>предоставлению</w:t>
      </w:r>
      <w:r>
        <w:rPr>
          <w:color w:val="26282F"/>
          <w:spacing w:val="-3"/>
        </w:rPr>
        <w:t xml:space="preserve"> </w:t>
      </w:r>
      <w:r>
        <w:rPr>
          <w:color w:val="26282F"/>
        </w:rPr>
        <w:t>муниципальных</w:t>
      </w:r>
      <w:r>
        <w:rPr>
          <w:color w:val="26282F"/>
          <w:spacing w:val="-4"/>
        </w:rPr>
        <w:t xml:space="preserve"> </w:t>
      </w:r>
      <w:r>
        <w:rPr>
          <w:color w:val="26282F"/>
        </w:rPr>
        <w:t>услуг,</w:t>
      </w:r>
    </w:p>
    <w:p w14:paraId="5938ECDA">
      <w:pPr>
        <w:spacing w:after="0" w:line="240" w:lineRule="auto"/>
        <w:jc w:val="left"/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5D9034C8">
      <w:pPr>
        <w:spacing w:before="80"/>
        <w:ind w:left="2918" w:right="3036" w:firstLine="0"/>
        <w:jc w:val="center"/>
        <w:rPr>
          <w:b/>
          <w:sz w:val="33"/>
        </w:rPr>
      </w:pPr>
      <w:r>
        <w:rPr>
          <w:b/>
          <w:color w:val="26282F"/>
          <w:sz w:val="24"/>
        </w:rPr>
        <w:t>или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их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работников</w:t>
      </w:r>
    </w:p>
    <w:p w14:paraId="1C7C45F8">
      <w:pPr>
        <w:pStyle w:val="7"/>
        <w:numPr>
          <w:ilvl w:val="1"/>
          <w:numId w:val="5"/>
        </w:numPr>
        <w:tabs>
          <w:tab w:val="left" w:pos="1305"/>
          <w:tab w:val="left" w:pos="2601"/>
          <w:tab w:val="left" w:pos="4488"/>
          <w:tab w:val="left" w:pos="7779"/>
          <w:tab w:val="left" w:pos="9241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z w:val="24"/>
        </w:rPr>
        <w:tab/>
      </w:r>
      <w:r>
        <w:rPr>
          <w:sz w:val="24"/>
        </w:rPr>
        <w:t>служащего,</w:t>
      </w:r>
      <w:r>
        <w:rPr>
          <w:sz w:val="24"/>
        </w:rPr>
        <w:tab/>
      </w:r>
      <w:r>
        <w:rPr>
          <w:sz w:val="24"/>
        </w:rPr>
        <w:t>многофункционального</w:t>
      </w:r>
      <w:r>
        <w:rPr>
          <w:sz w:val="24"/>
        </w:rPr>
        <w:tab/>
      </w:r>
      <w:r>
        <w:rPr>
          <w:sz w:val="24"/>
        </w:rPr>
        <w:t>центра,</w:t>
      </w:r>
      <w:r>
        <w:rPr>
          <w:sz w:val="24"/>
        </w:rPr>
        <w:tab/>
      </w:r>
      <w:r>
        <w:rPr>
          <w:spacing w:val="-1"/>
          <w:sz w:val="24"/>
        </w:rPr>
        <w:t>работника</w:t>
      </w:r>
      <w:r>
        <w:rPr>
          <w:spacing w:val="-5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досудебном порядке.</w:t>
      </w:r>
    </w:p>
    <w:p w14:paraId="6AA50CCD">
      <w:pPr>
        <w:pStyle w:val="7"/>
        <w:numPr>
          <w:ilvl w:val="1"/>
          <w:numId w:val="5"/>
        </w:numPr>
        <w:tabs>
          <w:tab w:val="left" w:pos="1238"/>
        </w:tabs>
        <w:spacing w:before="0" w:after="0" w:line="281" w:lineRule="exact"/>
        <w:ind w:left="1237" w:right="0" w:hanging="418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жалобой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случаях:</w:t>
      </w:r>
    </w:p>
    <w:p w14:paraId="5549E0E9">
      <w:pPr>
        <w:pStyle w:val="7"/>
        <w:numPr>
          <w:ilvl w:val="0"/>
          <w:numId w:val="8"/>
        </w:numPr>
        <w:tabs>
          <w:tab w:val="left" w:pos="1098"/>
        </w:tabs>
        <w:spacing w:before="0" w:after="0" w:line="240" w:lineRule="auto"/>
        <w:ind w:left="1097" w:right="0" w:hanging="278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запроса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3757B71B">
      <w:pPr>
        <w:pStyle w:val="7"/>
        <w:numPr>
          <w:ilvl w:val="0"/>
          <w:numId w:val="8"/>
        </w:numPr>
        <w:tabs>
          <w:tab w:val="left" w:pos="1098"/>
        </w:tabs>
        <w:spacing w:before="0" w:after="0" w:line="240" w:lineRule="auto"/>
        <w:ind w:left="1097" w:right="0" w:hanging="278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14:paraId="5943A288">
      <w:pPr>
        <w:pStyle w:val="7"/>
        <w:numPr>
          <w:ilvl w:val="0"/>
          <w:numId w:val="8"/>
        </w:numPr>
        <w:tabs>
          <w:tab w:val="left" w:pos="1233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требование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223C245B">
      <w:pPr>
        <w:pStyle w:val="7"/>
        <w:numPr>
          <w:ilvl w:val="0"/>
          <w:numId w:val="8"/>
        </w:numPr>
        <w:tabs>
          <w:tab w:val="left" w:pos="1342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услуги, у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заявителя;</w:t>
      </w:r>
    </w:p>
    <w:p w14:paraId="7DC01745">
      <w:pPr>
        <w:pStyle w:val="7"/>
        <w:numPr>
          <w:ilvl w:val="0"/>
          <w:numId w:val="8"/>
        </w:numPr>
        <w:tabs>
          <w:tab w:val="left" w:pos="1228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актами;</w:t>
      </w:r>
    </w:p>
    <w:p w14:paraId="048E47B3">
      <w:pPr>
        <w:pStyle w:val="7"/>
        <w:numPr>
          <w:ilvl w:val="0"/>
          <w:numId w:val="8"/>
        </w:numPr>
        <w:tabs>
          <w:tab w:val="left" w:pos="1148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затребование с заявителя при предоставлении муниципальной услуги платы, 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предусмотренной нормативными правовыми актами Российской Федерации, 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2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3"/>
          <w:sz w:val="24"/>
        </w:rPr>
        <w:t xml:space="preserve"> </w:t>
      </w:r>
      <w:r>
        <w:rPr>
          <w:sz w:val="24"/>
        </w:rPr>
        <w:t>актами;</w:t>
      </w:r>
    </w:p>
    <w:p w14:paraId="67B9D49A">
      <w:pPr>
        <w:pStyle w:val="7"/>
        <w:numPr>
          <w:ilvl w:val="0"/>
          <w:numId w:val="8"/>
        </w:numPr>
        <w:tabs>
          <w:tab w:val="left" w:pos="1215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центра, организаций,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"/>
          <w:sz w:val="24"/>
        </w:rPr>
        <w:t xml:space="preserve"> </w:t>
      </w: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rPr>
          <w:sz w:val="24"/>
        </w:rPr>
        <w:t>частью 1.1</w:t>
      </w:r>
      <w:r>
        <w:rPr>
          <w:spacing w:val="-1"/>
          <w:sz w:val="24"/>
        </w:rPr>
        <w:t xml:space="preserve"> </w:t>
      </w:r>
      <w:r>
        <w:rPr>
          <w:sz w:val="24"/>
        </w:rPr>
        <w:t>статьи</w:t>
      </w:r>
      <w:r>
        <w:rPr>
          <w:sz w:val="24"/>
        </w:rPr>
        <w:fldChar w:fldCharType="end"/>
      </w:r>
    </w:p>
    <w:p w14:paraId="609FA1AC">
      <w:pPr>
        <w:pStyle w:val="5"/>
        <w:ind w:right="217" w:firstLine="0"/>
      </w:pP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t>16</w:t>
      </w:r>
      <w:r>
        <w:fldChar w:fldCharType="end"/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 210-ФЗ,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исправлении</w:t>
      </w:r>
      <w:r>
        <w:rPr>
          <w:spacing w:val="-50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исправлений;</w:t>
      </w:r>
    </w:p>
    <w:p w14:paraId="6A0A8DB6">
      <w:pPr>
        <w:pStyle w:val="7"/>
        <w:numPr>
          <w:ilvl w:val="0"/>
          <w:numId w:val="8"/>
        </w:numPr>
        <w:tabs>
          <w:tab w:val="left" w:pos="1116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нарушение срока или порядка выдачи документов по результатам 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услуги;</w:t>
      </w:r>
    </w:p>
    <w:p w14:paraId="59BB21BF">
      <w:pPr>
        <w:pStyle w:val="7"/>
        <w:numPr>
          <w:ilvl w:val="0"/>
          <w:numId w:val="8"/>
        </w:numPr>
        <w:tabs>
          <w:tab w:val="left" w:pos="1286"/>
        </w:tabs>
        <w:spacing w:before="0" w:after="0" w:line="240" w:lineRule="auto"/>
        <w:ind w:left="100" w:right="218" w:firstLine="720"/>
        <w:jc w:val="both"/>
        <w:rPr>
          <w:sz w:val="24"/>
        </w:rPr>
      </w:pPr>
      <w:r>
        <w:rPr>
          <w:sz w:val="24"/>
        </w:rPr>
        <w:t>приостановление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приостановления не предусмотрены федеральными законами и принятыми в соответствии с</w:t>
      </w:r>
      <w:r>
        <w:rPr>
          <w:spacing w:val="-50"/>
          <w:sz w:val="24"/>
        </w:rPr>
        <w:t xml:space="preserve"> </w:t>
      </w:r>
      <w:r>
        <w:rPr>
          <w:sz w:val="24"/>
        </w:rPr>
        <w:t>ними иными нормативными правовыми актами Российской Федерации, законами и 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актами;</w:t>
      </w:r>
    </w:p>
    <w:p w14:paraId="7DA5EFCF">
      <w:pPr>
        <w:pStyle w:val="7"/>
        <w:numPr>
          <w:ilvl w:val="0"/>
          <w:numId w:val="8"/>
        </w:numPr>
        <w:tabs>
          <w:tab w:val="left" w:pos="1265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требование у заявителя при предоставлении муниципальной услуги 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указывались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36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37"/>
          <w:sz w:val="24"/>
        </w:rPr>
        <w:t xml:space="preserve"> </w:t>
      </w:r>
      <w:r>
        <w:fldChar w:fldCharType="begin"/>
      </w:r>
      <w:r>
        <w:instrText xml:space="preserve"> HYPERLINK "https://internet.garant.ru/document/redirect/12177515/701" \h </w:instrText>
      </w:r>
      <w:r>
        <w:fldChar w:fldCharType="separate"/>
      </w:r>
      <w:r>
        <w:rPr>
          <w:sz w:val="24"/>
        </w:rPr>
        <w:t>пунктом</w:t>
      </w:r>
      <w:r>
        <w:rPr>
          <w:spacing w:val="37"/>
          <w:sz w:val="24"/>
        </w:rPr>
        <w:t xml:space="preserve"> </w:t>
      </w:r>
      <w:r>
        <w:rPr>
          <w:sz w:val="24"/>
        </w:rPr>
        <w:t>7</w:t>
      </w:r>
      <w:r>
        <w:rPr>
          <w:spacing w:val="36"/>
          <w:sz w:val="24"/>
        </w:rPr>
        <w:t xml:space="preserve"> </w:t>
      </w:r>
      <w:r>
        <w:rPr>
          <w:sz w:val="24"/>
        </w:rPr>
        <w:t>части</w:t>
      </w:r>
      <w:r>
        <w:rPr>
          <w:spacing w:val="37"/>
          <w:sz w:val="24"/>
        </w:rPr>
        <w:t xml:space="preserve"> </w:t>
      </w:r>
      <w:r>
        <w:rPr>
          <w:sz w:val="24"/>
        </w:rPr>
        <w:t>1</w:t>
      </w:r>
      <w:r>
        <w:rPr>
          <w:spacing w:val="36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37"/>
          <w:sz w:val="24"/>
        </w:rPr>
        <w:t xml:space="preserve"> </w:t>
      </w:r>
      <w:r>
        <w:rPr>
          <w:sz w:val="24"/>
        </w:rPr>
        <w:t>7</w:t>
      </w:r>
      <w:r>
        <w:rPr>
          <w:sz w:val="24"/>
        </w:rPr>
        <w:fldChar w:fldCharType="end"/>
      </w:r>
      <w:r>
        <w:rPr>
          <w:spacing w:val="36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37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6"/>
          <w:sz w:val="24"/>
        </w:rPr>
        <w:t xml:space="preserve"> </w:t>
      </w:r>
      <w:r>
        <w:rPr>
          <w:sz w:val="24"/>
        </w:rPr>
        <w:t>от</w:t>
      </w:r>
      <w:r>
        <w:rPr>
          <w:spacing w:val="37"/>
          <w:sz w:val="24"/>
        </w:rPr>
        <w:t xml:space="preserve"> </w:t>
      </w:r>
      <w:r>
        <w:rPr>
          <w:sz w:val="24"/>
        </w:rPr>
        <w:t>27.07.2010</w:t>
      </w:r>
    </w:p>
    <w:p w14:paraId="31C7DD0C">
      <w:pPr>
        <w:pStyle w:val="5"/>
        <w:tabs>
          <w:tab w:val="left" w:pos="831"/>
          <w:tab w:val="left" w:pos="2450"/>
          <w:tab w:val="left" w:pos="4595"/>
          <w:tab w:val="left" w:pos="7831"/>
          <w:tab w:val="left" w:pos="9238"/>
        </w:tabs>
        <w:ind w:right="218" w:firstLine="0"/>
      </w:pPr>
      <w:r>
        <w:t>№</w:t>
      </w:r>
      <w:r>
        <w:rPr>
          <w:spacing w:val="-1"/>
        </w:rPr>
        <w:t xml:space="preserve"> </w:t>
      </w:r>
      <w:r>
        <w:t>210-ФЗ.</w:t>
      </w:r>
      <w:r>
        <w:rPr>
          <w:spacing w:val="19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указанном</w:t>
      </w:r>
      <w:r>
        <w:rPr>
          <w:spacing w:val="20"/>
        </w:rPr>
        <w:t xml:space="preserve"> </w:t>
      </w:r>
      <w:r>
        <w:t>случае</w:t>
      </w:r>
      <w:r>
        <w:rPr>
          <w:spacing w:val="19"/>
        </w:rPr>
        <w:t xml:space="preserve"> </w:t>
      </w:r>
      <w:r>
        <w:t>досудебное</w:t>
      </w:r>
      <w:r>
        <w:rPr>
          <w:spacing w:val="20"/>
        </w:rPr>
        <w:t xml:space="preserve"> </w:t>
      </w:r>
      <w:r>
        <w:t>(внесудебное)</w:t>
      </w:r>
      <w:r>
        <w:rPr>
          <w:spacing w:val="20"/>
        </w:rPr>
        <w:t xml:space="preserve"> </w:t>
      </w:r>
      <w:r>
        <w:t>обжалование</w:t>
      </w:r>
      <w:r>
        <w:rPr>
          <w:spacing w:val="19"/>
        </w:rPr>
        <w:t xml:space="preserve"> </w:t>
      </w:r>
      <w:r>
        <w:t>заявителем</w:t>
      </w:r>
      <w:r>
        <w:rPr>
          <w:spacing w:val="20"/>
        </w:rPr>
        <w:t xml:space="preserve"> </w:t>
      </w:r>
      <w:r>
        <w:t>решений</w:t>
      </w:r>
      <w:r>
        <w:rPr>
          <w:spacing w:val="-51"/>
        </w:rPr>
        <w:t xml:space="preserve"> </w:t>
      </w:r>
      <w:r>
        <w:t>и</w:t>
      </w:r>
      <w:r>
        <w:tab/>
      </w:r>
      <w:r>
        <w:t>действий</w:t>
      </w:r>
      <w:r>
        <w:tab/>
      </w:r>
      <w:r>
        <w:t>(бездействия)</w:t>
      </w:r>
      <w:r>
        <w:tab/>
      </w:r>
      <w:r>
        <w:t>многофункционального</w:t>
      </w:r>
      <w:r>
        <w:tab/>
      </w:r>
      <w:r>
        <w:t>центра,</w:t>
      </w:r>
      <w:r>
        <w:tab/>
      </w:r>
      <w:r>
        <w:rPr>
          <w:spacing w:val="-1"/>
        </w:rPr>
        <w:t>работника</w:t>
      </w:r>
    </w:p>
    <w:p w14:paraId="2F503E26">
      <w:pPr>
        <w:spacing w:after="0"/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727C2C10">
      <w:pPr>
        <w:pStyle w:val="5"/>
        <w:spacing w:before="80"/>
        <w:ind w:right="217" w:firstLine="0"/>
      </w:pPr>
      <w:r>
        <w:t>многофункционального центра возможно в случае, если на многофункциональный центр,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обжалуются,</w:t>
      </w:r>
      <w:r>
        <w:rPr>
          <w:spacing w:val="1"/>
        </w:rPr>
        <w:t xml:space="preserve"> </w:t>
      </w:r>
      <w:r>
        <w:t>возложена</w:t>
      </w:r>
      <w:r>
        <w:rPr>
          <w:spacing w:val="1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-50"/>
        </w:rPr>
        <w:t xml:space="preserve"> </w:t>
      </w:r>
      <w:r>
        <w:t>определенном</w:t>
      </w:r>
      <w:r>
        <w:rPr>
          <w:spacing w:val="-2"/>
        </w:rPr>
        <w:t xml:space="preserve"> </w:t>
      </w:r>
      <w:r>
        <w:fldChar w:fldCharType="begin"/>
      </w:r>
      <w:r>
        <w:instrText xml:space="preserve"> HYPERLINK "https://internet.garant.ru/document/redirect/12177515/160013" \h </w:instrText>
      </w:r>
      <w:r>
        <w:fldChar w:fldCharType="separate"/>
      </w:r>
      <w:r>
        <w:t>частью 1.3</w:t>
      </w:r>
      <w:r>
        <w:rPr>
          <w:spacing w:val="-1"/>
        </w:rPr>
        <w:t xml:space="preserve"> </w:t>
      </w:r>
      <w:r>
        <w:t>статьи 16</w:t>
      </w:r>
      <w:r>
        <w:rPr>
          <w:spacing w:val="-1"/>
        </w:rPr>
        <w:t xml:space="preserve"> </w:t>
      </w:r>
      <w:r>
        <w:rPr>
          <w:spacing w:val="-1"/>
        </w:rPr>
        <w:fldChar w:fldCharType="end"/>
      </w:r>
      <w:r>
        <w:t>Федерального закона</w:t>
      </w:r>
      <w:r>
        <w:rPr>
          <w:spacing w:val="-1"/>
        </w:rPr>
        <w:t xml:space="preserve"> </w:t>
      </w:r>
      <w:r>
        <w:t>от 27.07.2010</w:t>
      </w:r>
      <w:r>
        <w:rPr>
          <w:spacing w:val="-2"/>
        </w:rPr>
        <w:t xml:space="preserve"> </w:t>
      </w:r>
      <w:r>
        <w:t>№ 210-ФЗ.</w:t>
      </w:r>
    </w:p>
    <w:p w14:paraId="52E659DD">
      <w:pPr>
        <w:pStyle w:val="7"/>
        <w:numPr>
          <w:ilvl w:val="1"/>
          <w:numId w:val="5"/>
        </w:numPr>
        <w:tabs>
          <w:tab w:val="left" w:pos="1307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многофункциональный</w:t>
      </w:r>
      <w:r>
        <w:rPr>
          <w:spacing w:val="52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либо в соответствующий орган государственной власти публично-правового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7"/>
          <w:sz w:val="24"/>
        </w:rPr>
        <w:t xml:space="preserve"> </w:t>
      </w:r>
      <w:r>
        <w:rPr>
          <w:sz w:val="24"/>
        </w:rPr>
        <w:t>центра),</w:t>
      </w:r>
      <w:r>
        <w:rPr>
          <w:spacing w:val="7"/>
          <w:sz w:val="24"/>
        </w:rPr>
        <w:t xml:space="preserve"> </w:t>
      </w:r>
      <w:r>
        <w:rPr>
          <w:sz w:val="24"/>
        </w:rPr>
        <w:t>а</w:t>
      </w:r>
      <w:r>
        <w:rPr>
          <w:spacing w:val="6"/>
          <w:sz w:val="24"/>
        </w:rPr>
        <w:t xml:space="preserve"> </w:t>
      </w:r>
      <w:r>
        <w:rPr>
          <w:sz w:val="24"/>
        </w:rPr>
        <w:t>также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7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7"/>
          <w:sz w:val="24"/>
        </w:rPr>
        <w:t xml:space="preserve"> </w:t>
      </w: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rPr>
          <w:sz w:val="24"/>
        </w:rPr>
        <w:t>частью</w:t>
      </w:r>
      <w:r>
        <w:rPr>
          <w:spacing w:val="6"/>
          <w:sz w:val="24"/>
        </w:rPr>
        <w:t xml:space="preserve"> </w:t>
      </w:r>
      <w:r>
        <w:rPr>
          <w:sz w:val="24"/>
        </w:rPr>
        <w:t>1.1</w:t>
      </w:r>
      <w:r>
        <w:rPr>
          <w:spacing w:val="7"/>
          <w:sz w:val="24"/>
        </w:rPr>
        <w:t xml:space="preserve"> </w:t>
      </w:r>
      <w:r>
        <w:rPr>
          <w:sz w:val="24"/>
        </w:rPr>
        <w:t>статьи</w:t>
      </w:r>
      <w:r>
        <w:rPr>
          <w:sz w:val="24"/>
        </w:rPr>
        <w:fldChar w:fldCharType="end"/>
      </w:r>
    </w:p>
    <w:p w14:paraId="4B7D0BF2">
      <w:pPr>
        <w:pStyle w:val="5"/>
        <w:ind w:right="216" w:firstLine="0"/>
      </w:pP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t>16</w:t>
      </w:r>
      <w:r>
        <w:fldChar w:fldCharType="end"/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 210-ФЗ.</w:t>
      </w:r>
      <w:r>
        <w:rPr>
          <w:spacing w:val="1"/>
        </w:rPr>
        <w:t xml:space="preserve"> </w:t>
      </w:r>
      <w:r>
        <w:t>Жалобы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руководителем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услугу.</w:t>
      </w:r>
      <w:r>
        <w:rPr>
          <w:spacing w:val="1"/>
        </w:rPr>
        <w:t xml:space="preserve"> </w:t>
      </w:r>
      <w:r>
        <w:t>Жалобы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работника</w:t>
      </w:r>
      <w:r>
        <w:rPr>
          <w:spacing w:val="-50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подаются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центра.</w:t>
      </w:r>
      <w:r>
        <w:rPr>
          <w:spacing w:val="1"/>
        </w:rPr>
        <w:t xml:space="preserve"> </w:t>
      </w:r>
      <w:r>
        <w:t>Жалобы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подаются</w:t>
      </w:r>
      <w:r>
        <w:rPr>
          <w:spacing w:val="1"/>
        </w:rPr>
        <w:t xml:space="preserve"> </w:t>
      </w:r>
      <w:r>
        <w:t>учредителю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должностному</w:t>
      </w:r>
      <w:r>
        <w:rPr>
          <w:spacing w:val="1"/>
        </w:rPr>
        <w:t xml:space="preserve"> </w:t>
      </w:r>
      <w:r>
        <w:t>лицу,</w:t>
      </w:r>
      <w:r>
        <w:rPr>
          <w:spacing w:val="1"/>
        </w:rPr>
        <w:t xml:space="preserve"> </w:t>
      </w:r>
      <w:r>
        <w:t>уполномоченному нормативным правовым актом субъекта Российской Федерации. Жалобы</w:t>
      </w:r>
      <w:r>
        <w:rPr>
          <w:spacing w:val="1"/>
        </w:rPr>
        <w:t xml:space="preserve"> </w:t>
      </w:r>
      <w:r>
        <w:t>на решения и действия (бездействие) работников организаций, предусмотренных частью 1.1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 210-ФЗ,</w:t>
      </w:r>
      <w:r>
        <w:rPr>
          <w:spacing w:val="1"/>
        </w:rPr>
        <w:t xml:space="preserve"> </w:t>
      </w:r>
      <w:r>
        <w:t>подаются</w:t>
      </w:r>
      <w:r>
        <w:rPr>
          <w:spacing w:val="1"/>
        </w:rPr>
        <w:t xml:space="preserve"> </w:t>
      </w:r>
      <w:r>
        <w:t>руководителям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организаций.</w:t>
      </w:r>
    </w:p>
    <w:p w14:paraId="1E7272A5">
      <w:pPr>
        <w:pStyle w:val="7"/>
        <w:numPr>
          <w:ilvl w:val="1"/>
          <w:numId w:val="5"/>
        </w:numPr>
        <w:tabs>
          <w:tab w:val="left" w:pos="1377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служащего,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почте,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информационно-телекоммуникационной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Интернет,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сайта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pacing w:val="1"/>
          <w:sz w:val="24"/>
          <w:lang w:val="ru-RU"/>
        </w:rPr>
        <w:t>муниципального</w:t>
      </w:r>
      <w:r>
        <w:rPr>
          <w:rFonts w:hint="default"/>
          <w:spacing w:val="1"/>
          <w:sz w:val="24"/>
          <w:lang w:val="ru-RU"/>
        </w:rPr>
        <w:t xml:space="preserve"> образования «Гиагинское сельское поселение»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 портала государственных услуг (функций) Республики Адыгея, а также может</w:t>
      </w:r>
      <w:r>
        <w:rPr>
          <w:spacing w:val="-50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принята при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личном приеме заявителя.</w:t>
      </w:r>
    </w:p>
    <w:p w14:paraId="326E0C3A">
      <w:pPr>
        <w:pStyle w:val="5"/>
        <w:ind w:right="217"/>
      </w:pPr>
      <w:r>
        <w:t>Жалоба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с</w:t>
      </w:r>
      <w:r>
        <w:rPr>
          <w:spacing w:val="-50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сайта многофункционального центра, либо Регионального портала государственных услуг</w:t>
      </w:r>
      <w:r>
        <w:rPr>
          <w:spacing w:val="1"/>
        </w:rPr>
        <w:t xml:space="preserve"> </w:t>
      </w:r>
      <w:r>
        <w:t>(функций)</w:t>
      </w:r>
      <w:r>
        <w:rPr>
          <w:spacing w:val="-2"/>
        </w:rPr>
        <w:t xml:space="preserve"> </w:t>
      </w:r>
      <w:r>
        <w:t>Республики</w:t>
      </w:r>
      <w:r>
        <w:rPr>
          <w:spacing w:val="-2"/>
        </w:rPr>
        <w:t xml:space="preserve"> </w:t>
      </w:r>
      <w:r>
        <w:t>Адыгея,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принята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личном</w:t>
      </w:r>
      <w:r>
        <w:rPr>
          <w:spacing w:val="-2"/>
        </w:rPr>
        <w:t xml:space="preserve"> </w:t>
      </w:r>
      <w:r>
        <w:t>приеме</w:t>
      </w:r>
      <w:r>
        <w:rPr>
          <w:spacing w:val="-1"/>
        </w:rPr>
        <w:t xml:space="preserve"> </w:t>
      </w:r>
      <w:r>
        <w:t>заявителя.</w:t>
      </w:r>
    </w:p>
    <w:p w14:paraId="61A28C38">
      <w:pPr>
        <w:pStyle w:val="5"/>
        <w:spacing w:line="281" w:lineRule="exact"/>
        <w:ind w:left="820" w:firstLine="0"/>
      </w:pPr>
      <w:r>
        <w:t>Жалоба</w:t>
      </w:r>
      <w:r>
        <w:rPr>
          <w:spacing w:val="15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решения</w:t>
      </w:r>
      <w:r>
        <w:rPr>
          <w:spacing w:val="16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действия</w:t>
      </w:r>
      <w:r>
        <w:rPr>
          <w:spacing w:val="15"/>
        </w:rPr>
        <w:t xml:space="preserve"> </w:t>
      </w:r>
      <w:r>
        <w:t>(бездействие)</w:t>
      </w:r>
      <w:r>
        <w:rPr>
          <w:spacing w:val="16"/>
        </w:rPr>
        <w:t xml:space="preserve"> </w:t>
      </w:r>
      <w:r>
        <w:t>организаций,</w:t>
      </w:r>
      <w:r>
        <w:rPr>
          <w:spacing w:val="15"/>
        </w:rPr>
        <w:t xml:space="preserve"> </w:t>
      </w:r>
      <w:r>
        <w:t>предусмотренных</w:t>
      </w:r>
      <w:r>
        <w:rPr>
          <w:spacing w:val="15"/>
        </w:rPr>
        <w:t xml:space="preserve"> </w:t>
      </w: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t>частью</w:t>
      </w:r>
      <w:r>
        <w:fldChar w:fldCharType="end"/>
      </w:r>
    </w:p>
    <w:p w14:paraId="53125172">
      <w:pPr>
        <w:pStyle w:val="5"/>
        <w:ind w:right="217" w:firstLine="0"/>
      </w:pP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t>1.1 статьи 16</w:t>
      </w:r>
      <w:r>
        <w:fldChar w:fldCharType="end"/>
      </w:r>
      <w:r>
        <w:t xml:space="preserve"> Федерального закона от 27.07.2010 № 210-ФЗ, а также их работников может</w:t>
      </w:r>
      <w:r>
        <w:rPr>
          <w:spacing w:val="1"/>
        </w:rPr>
        <w:t xml:space="preserve"> </w:t>
      </w:r>
      <w:r>
        <w:t>быть направлена по почте, с использованием информационно-телекоммуникационной 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сайтов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-50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Адыгея,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принята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-1"/>
        </w:rPr>
        <w:t xml:space="preserve"> </w:t>
      </w:r>
      <w:r>
        <w:t>приеме заявителя.</w:t>
      </w:r>
    </w:p>
    <w:p w14:paraId="752434CC">
      <w:pPr>
        <w:pStyle w:val="7"/>
        <w:numPr>
          <w:ilvl w:val="1"/>
          <w:numId w:val="5"/>
        </w:numPr>
        <w:tabs>
          <w:tab w:val="left" w:pos="1238"/>
        </w:tabs>
        <w:spacing w:before="0" w:after="0" w:line="281" w:lineRule="exact"/>
        <w:ind w:left="1237" w:right="0" w:hanging="418"/>
        <w:jc w:val="both"/>
        <w:rPr>
          <w:sz w:val="24"/>
        </w:rPr>
      </w:pPr>
      <w:r>
        <w:rPr>
          <w:sz w:val="24"/>
        </w:rPr>
        <w:t>Жалоба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содержать:</w:t>
      </w:r>
    </w:p>
    <w:p w14:paraId="06BC0896">
      <w:pPr>
        <w:pStyle w:val="7"/>
        <w:numPr>
          <w:ilvl w:val="0"/>
          <w:numId w:val="9"/>
        </w:numPr>
        <w:tabs>
          <w:tab w:val="left" w:pos="1168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наименование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 органа, предоставляющего муниципальную услугу, либо муниципального служащего,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-50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1.1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z w:val="24"/>
        </w:rPr>
        <w:fldChar w:fldCharType="end"/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27.07.2010</w:t>
      </w:r>
      <w:r>
        <w:rPr>
          <w:spacing w:val="1"/>
          <w:sz w:val="24"/>
        </w:rPr>
        <w:t xml:space="preserve"> </w:t>
      </w:r>
      <w:r>
        <w:rPr>
          <w:sz w:val="24"/>
        </w:rPr>
        <w:t>№ 210-ФЗ,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0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(бездействие)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обжалуются;</w:t>
      </w:r>
    </w:p>
    <w:p w14:paraId="08C78971">
      <w:pPr>
        <w:pStyle w:val="7"/>
        <w:numPr>
          <w:ilvl w:val="0"/>
          <w:numId w:val="9"/>
        </w:numPr>
        <w:tabs>
          <w:tab w:val="left" w:pos="1133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фамилию, имя, отчество (последнее - при наличии), сведения о месте жительства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 - физического лица либо наименование, сведения о месте нахождения заявителя -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1"/>
          <w:sz w:val="24"/>
        </w:rPr>
        <w:t xml:space="preserve"> </w:t>
      </w:r>
      <w:r>
        <w:rPr>
          <w:sz w:val="24"/>
        </w:rPr>
        <w:t>(номера)</w:t>
      </w:r>
      <w:r>
        <w:rPr>
          <w:spacing w:val="1"/>
          <w:sz w:val="24"/>
        </w:rPr>
        <w:t xml:space="preserve"> </w:t>
      </w:r>
      <w:r>
        <w:rPr>
          <w:sz w:val="24"/>
        </w:rPr>
        <w:t>контактного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телефона,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(адреса)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2"/>
          <w:sz w:val="24"/>
        </w:rPr>
        <w:t xml:space="preserve"> </w:t>
      </w:r>
      <w:r>
        <w:rPr>
          <w:sz w:val="24"/>
        </w:rPr>
        <w:t>почты</w:t>
      </w:r>
      <w:r>
        <w:rPr>
          <w:spacing w:val="32"/>
          <w:sz w:val="24"/>
        </w:rPr>
        <w:t xml:space="preserve"> </w:t>
      </w:r>
      <w:r>
        <w:rPr>
          <w:sz w:val="24"/>
        </w:rPr>
        <w:t>(при</w:t>
      </w:r>
      <w:r>
        <w:rPr>
          <w:spacing w:val="3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32"/>
          <w:sz w:val="24"/>
        </w:rPr>
        <w:t xml:space="preserve"> </w:t>
      </w:r>
      <w:r>
        <w:rPr>
          <w:sz w:val="24"/>
        </w:rPr>
        <w:t>адрес,</w:t>
      </w:r>
      <w:r>
        <w:rPr>
          <w:spacing w:val="33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3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32"/>
          <w:sz w:val="24"/>
        </w:rPr>
        <w:t xml:space="preserve"> </w:t>
      </w:r>
      <w:r>
        <w:rPr>
          <w:sz w:val="24"/>
        </w:rPr>
        <w:t>быть</w:t>
      </w:r>
      <w:r>
        <w:rPr>
          <w:spacing w:val="31"/>
          <w:sz w:val="24"/>
        </w:rPr>
        <w:t xml:space="preserve"> </w:t>
      </w:r>
      <w:r>
        <w:rPr>
          <w:sz w:val="24"/>
        </w:rPr>
        <w:t>направлен</w:t>
      </w:r>
    </w:p>
    <w:p w14:paraId="05680B68">
      <w:pPr>
        <w:spacing w:after="0" w:line="240" w:lineRule="auto"/>
        <w:jc w:val="both"/>
        <w:rPr>
          <w:sz w:val="24"/>
        </w:rPr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15CBE72A">
      <w:pPr>
        <w:pStyle w:val="5"/>
        <w:spacing w:before="80"/>
        <w:ind w:firstLine="0"/>
      </w:pPr>
      <w:r>
        <w:t>ответ</w:t>
      </w:r>
      <w:r>
        <w:rPr>
          <w:spacing w:val="-1"/>
        </w:rPr>
        <w:t xml:space="preserve"> </w:t>
      </w:r>
      <w:r>
        <w:t>заявителю;</w:t>
      </w:r>
    </w:p>
    <w:p w14:paraId="6CA7F6F0">
      <w:pPr>
        <w:pStyle w:val="7"/>
        <w:numPr>
          <w:ilvl w:val="0"/>
          <w:numId w:val="9"/>
        </w:numPr>
        <w:tabs>
          <w:tab w:val="left" w:pos="1294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сведения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обжалуемых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(бездействии)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 муниципальную услугу, должностного лица органа, 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служащего,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центра,</w:t>
      </w:r>
      <w:r>
        <w:rPr>
          <w:spacing w:val="-50"/>
          <w:sz w:val="24"/>
        </w:rPr>
        <w:t xml:space="preserve"> </w:t>
      </w:r>
      <w:r>
        <w:rPr>
          <w:sz w:val="24"/>
        </w:rPr>
        <w:t xml:space="preserve">работника многофункционального центра, организаций, предусмотренных </w:t>
      </w: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rPr>
          <w:sz w:val="24"/>
        </w:rPr>
        <w:t>частью 1.1 статьи</w:t>
      </w:r>
      <w:r>
        <w:rPr>
          <w:sz w:val="24"/>
        </w:rPr>
        <w:fldChar w:fldCharType="end"/>
      </w:r>
      <w:r>
        <w:rPr>
          <w:spacing w:val="-50"/>
          <w:sz w:val="24"/>
        </w:rPr>
        <w:t xml:space="preserve"> </w:t>
      </w: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rPr>
          <w:sz w:val="24"/>
        </w:rPr>
        <w:t>16</w:t>
      </w:r>
      <w:r>
        <w:rPr>
          <w:spacing w:val="-1"/>
          <w:sz w:val="24"/>
        </w:rPr>
        <w:t xml:space="preserve"> </w:t>
      </w:r>
      <w:r>
        <w:rPr>
          <w:spacing w:val="-1"/>
          <w:sz w:val="24"/>
        </w:rPr>
        <w:fldChar w:fldCharType="end"/>
      </w:r>
      <w:r>
        <w:rPr>
          <w:sz w:val="24"/>
        </w:rPr>
        <w:t>Федерального закона от</w:t>
      </w:r>
      <w:r>
        <w:rPr>
          <w:spacing w:val="-1"/>
          <w:sz w:val="24"/>
        </w:rPr>
        <w:t xml:space="preserve"> </w:t>
      </w:r>
      <w:r>
        <w:rPr>
          <w:sz w:val="24"/>
        </w:rPr>
        <w:t>27.07.2010</w:t>
      </w:r>
      <w:r>
        <w:rPr>
          <w:spacing w:val="-1"/>
          <w:sz w:val="24"/>
        </w:rPr>
        <w:t xml:space="preserve"> </w:t>
      </w:r>
      <w:r>
        <w:rPr>
          <w:sz w:val="24"/>
        </w:rPr>
        <w:t>№ 210-ФЗ,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работников;</w:t>
      </w:r>
    </w:p>
    <w:p w14:paraId="4B49F9CD">
      <w:pPr>
        <w:pStyle w:val="7"/>
        <w:numPr>
          <w:ilvl w:val="0"/>
          <w:numId w:val="9"/>
        </w:numPr>
        <w:tabs>
          <w:tab w:val="left" w:pos="1159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доводы,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согласен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(бездействием)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служащего,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1.1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z w:val="24"/>
        </w:rPr>
        <w:fldChar w:fldCharType="end"/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27.07.2010</w:t>
      </w:r>
      <w:r>
        <w:rPr>
          <w:spacing w:val="1"/>
          <w:sz w:val="24"/>
        </w:rPr>
        <w:t xml:space="preserve"> </w:t>
      </w:r>
      <w:r>
        <w:rPr>
          <w:sz w:val="24"/>
        </w:rPr>
        <w:t>№ 210-ФЗ,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50"/>
          <w:sz w:val="24"/>
        </w:rPr>
        <w:t xml:space="preserve"> </w:t>
      </w:r>
      <w:r>
        <w:rPr>
          <w:sz w:val="24"/>
        </w:rPr>
        <w:t>работников.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1"/>
          <w:sz w:val="24"/>
        </w:rPr>
        <w:t xml:space="preserve"> </w:t>
      </w:r>
      <w:r>
        <w:rPr>
          <w:sz w:val="24"/>
        </w:rPr>
        <w:t>доводы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заявителя, либо</w:t>
      </w:r>
      <w:r>
        <w:rPr>
          <w:spacing w:val="-1"/>
          <w:sz w:val="24"/>
        </w:rPr>
        <w:t xml:space="preserve"> </w:t>
      </w:r>
      <w:r>
        <w:rPr>
          <w:sz w:val="24"/>
        </w:rPr>
        <w:t>их копии.</w:t>
      </w:r>
    </w:p>
    <w:p w14:paraId="4EA0DA05">
      <w:pPr>
        <w:pStyle w:val="7"/>
        <w:numPr>
          <w:ilvl w:val="1"/>
          <w:numId w:val="5"/>
        </w:numPr>
        <w:tabs>
          <w:tab w:val="left" w:pos="1395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Жалоба,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поступившая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предоставляющий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многофункциональный центр, учредителю многофункционального центра, в 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предусмотренные </w:t>
      </w: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rPr>
          <w:sz w:val="24"/>
        </w:rPr>
        <w:t>частью 1.1 статьи 16</w:t>
      </w:r>
      <w:r>
        <w:rPr>
          <w:sz w:val="24"/>
        </w:rPr>
        <w:fldChar w:fldCharType="end"/>
      </w:r>
      <w:r>
        <w:rPr>
          <w:sz w:val="24"/>
        </w:rPr>
        <w:t xml:space="preserve"> Федерального закона от 27.07.2010 № 210-ФЗ, либо</w:t>
      </w:r>
      <w:r>
        <w:rPr>
          <w:spacing w:val="1"/>
          <w:sz w:val="24"/>
        </w:rPr>
        <w:t xml:space="preserve"> </w:t>
      </w:r>
      <w:r>
        <w:rPr>
          <w:sz w:val="24"/>
        </w:rPr>
        <w:t>вышестоящий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пятнадцати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обжалования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1.1</w:t>
      </w:r>
      <w:r>
        <w:rPr>
          <w:spacing w:val="1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27.07.2010</w:t>
      </w:r>
      <w:r>
        <w:rPr>
          <w:spacing w:val="1"/>
          <w:sz w:val="24"/>
        </w:rPr>
        <w:t xml:space="preserve"> </w:t>
      </w:r>
      <w:r>
        <w:rPr>
          <w:sz w:val="24"/>
        </w:rPr>
        <w:t>№ 210-ФЗ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 документов у заявителя либо в исправлении допущенных опечаток и ошибок или 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 обжалования нарушения установленного срока таких исправлений - в течение пяти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ее регистрации.</w:t>
      </w:r>
    </w:p>
    <w:p w14:paraId="5443F070">
      <w:pPr>
        <w:pStyle w:val="7"/>
        <w:numPr>
          <w:ilvl w:val="1"/>
          <w:numId w:val="5"/>
        </w:numPr>
        <w:tabs>
          <w:tab w:val="left" w:pos="1238"/>
        </w:tabs>
        <w:spacing w:before="0" w:after="0" w:line="280" w:lineRule="exact"/>
        <w:ind w:left="1237" w:right="0" w:hanging="418"/>
        <w:jc w:val="both"/>
        <w:rPr>
          <w:sz w:val="24"/>
        </w:rPr>
      </w:pPr>
      <w:bookmarkStart w:id="0" w:name="_bookmark0"/>
      <w:bookmarkEnd w:id="0"/>
      <w:bookmarkStart w:id="1" w:name="_bookmark0"/>
      <w:bookmarkEnd w:id="1"/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одно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решений:</w:t>
      </w:r>
    </w:p>
    <w:p w14:paraId="182EA785">
      <w:pPr>
        <w:pStyle w:val="7"/>
        <w:numPr>
          <w:ilvl w:val="0"/>
          <w:numId w:val="10"/>
        </w:numPr>
        <w:tabs>
          <w:tab w:val="left" w:pos="1207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жалоба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отмены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50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опечаток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возврата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1"/>
          <w:sz w:val="24"/>
        </w:rPr>
        <w:t xml:space="preserve"> </w:t>
      </w:r>
      <w:r>
        <w:rPr>
          <w:sz w:val="24"/>
        </w:rPr>
        <w:t>взимание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50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актами;</w:t>
      </w:r>
    </w:p>
    <w:p w14:paraId="6EC09773">
      <w:pPr>
        <w:pStyle w:val="7"/>
        <w:numPr>
          <w:ilvl w:val="0"/>
          <w:numId w:val="10"/>
        </w:numPr>
        <w:tabs>
          <w:tab w:val="left" w:pos="1098"/>
        </w:tabs>
        <w:spacing w:before="0" w:after="0" w:line="281" w:lineRule="exact"/>
        <w:ind w:left="1097" w:right="0" w:hanging="278"/>
        <w:jc w:val="both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удовлетворении</w:t>
      </w:r>
      <w:r>
        <w:rPr>
          <w:spacing w:val="-1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1"/>
          <w:sz w:val="24"/>
        </w:rPr>
        <w:t xml:space="preserve"> </w:t>
      </w:r>
      <w:r>
        <w:rPr>
          <w:sz w:val="24"/>
        </w:rPr>
        <w:t>отказывается.</w:t>
      </w:r>
    </w:p>
    <w:p w14:paraId="39D0326E">
      <w:pPr>
        <w:pStyle w:val="7"/>
        <w:numPr>
          <w:ilvl w:val="1"/>
          <w:numId w:val="5"/>
        </w:numPr>
        <w:tabs>
          <w:tab w:val="left" w:pos="1314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днем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fldChar w:fldCharType="begin"/>
      </w:r>
      <w:r>
        <w:instrText xml:space="preserve"> HYPERLINK \l "_bookmark0" </w:instrText>
      </w:r>
      <w:r>
        <w:fldChar w:fldCharType="separate"/>
      </w:r>
      <w:r>
        <w:rPr>
          <w:sz w:val="24"/>
        </w:rPr>
        <w:t>п. 5.7.</w:t>
      </w:r>
      <w:r>
        <w:rPr>
          <w:sz w:val="24"/>
        </w:rPr>
        <w:fldChar w:fldCharType="end"/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 письменной форме и по желанию заявителя в электронной форме 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мотивированный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 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результатах рассмотрения жалобы.</w:t>
      </w:r>
    </w:p>
    <w:p w14:paraId="25C921FD">
      <w:pPr>
        <w:pStyle w:val="7"/>
        <w:numPr>
          <w:ilvl w:val="2"/>
          <w:numId w:val="5"/>
        </w:numPr>
        <w:tabs>
          <w:tab w:val="left" w:pos="1455"/>
        </w:tabs>
        <w:spacing w:before="0" w:after="0" w:line="240" w:lineRule="auto"/>
        <w:ind w:left="100" w:right="216" w:firstLine="720"/>
        <w:jc w:val="both"/>
        <w:rPr>
          <w:sz w:val="24"/>
        </w:rPr>
      </w:pPr>
      <w:r>
        <w:rPr>
          <w:sz w:val="24"/>
        </w:rPr>
        <w:t>В случае признания жалобы, подлежащей удовлетворению в ответе 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предоставляющим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услугу,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многофункциональным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предусмотренной </w:t>
      </w:r>
      <w:r>
        <w:fldChar w:fldCharType="begin"/>
      </w:r>
      <w:r>
        <w:instrText xml:space="preserve"> HYPERLINK "https://internet.garant.ru/document/redirect/12177515/16011" \h </w:instrText>
      </w:r>
      <w:r>
        <w:fldChar w:fldCharType="separate"/>
      </w:r>
      <w:r>
        <w:rPr>
          <w:sz w:val="24"/>
        </w:rPr>
        <w:t xml:space="preserve">частью 1.1 статьи 16 </w:t>
      </w:r>
      <w:r>
        <w:rPr>
          <w:sz w:val="24"/>
        </w:rPr>
        <w:fldChar w:fldCharType="end"/>
      </w:r>
      <w:r>
        <w:rPr>
          <w:sz w:val="24"/>
        </w:rPr>
        <w:t>Федерального закона от 27.07.2010 № 210-ФЗ, в целях</w:t>
      </w:r>
      <w:r>
        <w:rPr>
          <w:spacing w:val="-50"/>
          <w:sz w:val="24"/>
        </w:rPr>
        <w:t xml:space="preserve"> </w:t>
      </w:r>
      <w:r>
        <w:rPr>
          <w:sz w:val="24"/>
        </w:rPr>
        <w:t>незамедлительного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>извинения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неудобства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 о дальнейших действиях, которые необходимо совершить заявителю 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муниципальной услуги.</w:t>
      </w:r>
    </w:p>
    <w:p w14:paraId="6B00FDE1">
      <w:pPr>
        <w:pStyle w:val="7"/>
        <w:numPr>
          <w:ilvl w:val="2"/>
          <w:numId w:val="5"/>
        </w:numPr>
        <w:tabs>
          <w:tab w:val="left" w:pos="1425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В случае признания жалобы не подлежащей удовлетворению в ответе заявителю</w:t>
      </w:r>
      <w:r>
        <w:rPr>
          <w:spacing w:val="-50"/>
          <w:sz w:val="24"/>
        </w:rPr>
        <w:t xml:space="preserve"> </w:t>
      </w:r>
      <w:r>
        <w:rPr>
          <w:sz w:val="24"/>
        </w:rPr>
        <w:t>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разъяснения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0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-1"/>
          <w:sz w:val="24"/>
        </w:rPr>
        <w:t xml:space="preserve"> </w:t>
      </w:r>
      <w:r>
        <w:rPr>
          <w:sz w:val="24"/>
        </w:rPr>
        <w:t>о порядке</w:t>
      </w:r>
      <w:r>
        <w:rPr>
          <w:spacing w:val="-1"/>
          <w:sz w:val="24"/>
        </w:rPr>
        <w:t xml:space="preserve"> </w:t>
      </w:r>
      <w:r>
        <w:rPr>
          <w:sz w:val="24"/>
        </w:rPr>
        <w:t>обжалования принятого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14:paraId="2A18A1CE">
      <w:pPr>
        <w:pStyle w:val="7"/>
        <w:numPr>
          <w:ilvl w:val="1"/>
          <w:numId w:val="5"/>
        </w:numPr>
        <w:tabs>
          <w:tab w:val="left" w:pos="1239"/>
        </w:tabs>
        <w:spacing w:before="0" w:after="0" w:line="240" w:lineRule="auto"/>
        <w:ind w:left="100" w:right="217" w:firstLine="720"/>
        <w:jc w:val="both"/>
        <w:rPr>
          <w:sz w:val="24"/>
        </w:rPr>
      </w:pPr>
      <w:r>
        <w:rPr>
          <w:sz w:val="24"/>
        </w:rPr>
        <w:t>В случае установления в ходе или по результатам рассмотрения жалобы признаков</w:t>
      </w:r>
      <w:r>
        <w:rPr>
          <w:spacing w:val="-50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работник,</w:t>
      </w:r>
      <w:r>
        <w:rPr>
          <w:spacing w:val="1"/>
          <w:sz w:val="24"/>
        </w:rPr>
        <w:t xml:space="preserve"> </w:t>
      </w:r>
      <w:r>
        <w:rPr>
          <w:sz w:val="24"/>
        </w:rPr>
        <w:t>наделенные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 рассмотрению</w:t>
      </w:r>
      <w:r>
        <w:rPr>
          <w:spacing w:val="1"/>
          <w:sz w:val="24"/>
        </w:rPr>
        <w:t xml:space="preserve"> </w:t>
      </w:r>
      <w:r>
        <w:rPr>
          <w:sz w:val="24"/>
        </w:rPr>
        <w:t>жалоб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fldChar w:fldCharType="begin"/>
      </w:r>
      <w:r>
        <w:instrText xml:space="preserve"> HYPERLINK "https://internet.garant.ru/document/redirect/12177515/11021" \h </w:instrText>
      </w:r>
      <w:r>
        <w:fldChar w:fldCharType="separate"/>
      </w:r>
      <w:r>
        <w:rPr>
          <w:sz w:val="24"/>
        </w:rPr>
        <w:t>частью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z w:val="24"/>
        </w:rPr>
        <w:fldChar w:fldCharType="end"/>
      </w:r>
      <w:r>
        <w:rPr>
          <w:spacing w:val="1"/>
          <w:sz w:val="24"/>
        </w:rPr>
        <w:t xml:space="preserve"> </w:t>
      </w:r>
      <w:r>
        <w:fldChar w:fldCharType="begin"/>
      </w:r>
      <w:r>
        <w:instrText xml:space="preserve"> HYPERLINK "https://internet.garant.ru/document/redirect/12177515/11021" \h </w:instrText>
      </w:r>
      <w:r>
        <w:fldChar w:fldCharType="separate"/>
      </w:r>
      <w:r>
        <w:rPr>
          <w:sz w:val="24"/>
        </w:rPr>
        <w:t>статьи</w:t>
      </w:r>
      <w:r>
        <w:rPr>
          <w:spacing w:val="8"/>
          <w:sz w:val="24"/>
        </w:rPr>
        <w:t xml:space="preserve"> </w:t>
      </w:r>
      <w:r>
        <w:rPr>
          <w:sz w:val="24"/>
        </w:rPr>
        <w:t>11.2.</w:t>
      </w:r>
      <w:r>
        <w:rPr>
          <w:sz w:val="24"/>
        </w:rPr>
        <w:fldChar w:fldCharType="end"/>
      </w:r>
      <w:r>
        <w:rPr>
          <w:spacing w:val="8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8"/>
          <w:sz w:val="24"/>
        </w:rPr>
        <w:t xml:space="preserve"> </w:t>
      </w:r>
      <w:r>
        <w:rPr>
          <w:sz w:val="24"/>
        </w:rPr>
        <w:t>от</w:t>
      </w:r>
      <w:r>
        <w:rPr>
          <w:spacing w:val="8"/>
          <w:sz w:val="24"/>
        </w:rPr>
        <w:t xml:space="preserve"> </w:t>
      </w:r>
      <w:r>
        <w:rPr>
          <w:sz w:val="24"/>
        </w:rPr>
        <w:t>27.07.2010</w:t>
      </w:r>
      <w:r>
        <w:rPr>
          <w:spacing w:val="8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210-ФЗ,</w:t>
      </w:r>
      <w:r>
        <w:rPr>
          <w:spacing w:val="8"/>
          <w:sz w:val="24"/>
        </w:rPr>
        <w:t xml:space="preserve"> </w:t>
      </w:r>
      <w:r>
        <w:rPr>
          <w:sz w:val="24"/>
        </w:rPr>
        <w:t>незамедлительно</w:t>
      </w:r>
      <w:r>
        <w:rPr>
          <w:spacing w:val="8"/>
          <w:sz w:val="24"/>
        </w:rPr>
        <w:t xml:space="preserve"> </w:t>
      </w:r>
      <w:r>
        <w:rPr>
          <w:sz w:val="24"/>
        </w:rPr>
        <w:t>направляют</w:t>
      </w:r>
    </w:p>
    <w:p w14:paraId="26FEA0E5">
      <w:pPr>
        <w:spacing w:after="0" w:line="240" w:lineRule="auto"/>
        <w:jc w:val="both"/>
        <w:rPr>
          <w:sz w:val="24"/>
        </w:rPr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7B47D465">
      <w:pPr>
        <w:pStyle w:val="5"/>
        <w:spacing w:before="80"/>
        <w:ind w:firstLine="0"/>
      </w:pPr>
      <w:r>
        <w:t>имеющиеся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прокуратуры.</w:t>
      </w:r>
    </w:p>
    <w:p w14:paraId="2D33E1ED">
      <w:pPr>
        <w:pStyle w:val="5"/>
        <w:spacing w:before="11"/>
        <w:ind w:left="0" w:firstLine="0"/>
        <w:jc w:val="left"/>
        <w:rPr>
          <w:rFonts w:hint="default" w:ascii="Cambria" w:hAnsi="Cambria" w:cs="Cambria"/>
          <w:sz w:val="24"/>
          <w:szCs w:val="24"/>
        </w:rPr>
      </w:pPr>
    </w:p>
    <w:p w14:paraId="448F310C">
      <w:pPr>
        <w:spacing w:before="0"/>
        <w:ind w:left="5152" w:right="217" w:firstLine="3312"/>
        <w:jc w:val="right"/>
        <w:rPr>
          <w:rFonts w:hint="default" w:ascii="Cambria" w:hAnsi="Cambria" w:cs="Cambria"/>
          <w:b w:val="0"/>
          <w:bCs/>
          <w:sz w:val="24"/>
          <w:szCs w:val="24"/>
        </w:rPr>
      </w:pP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Приложение N 1</w:t>
      </w:r>
      <w:r>
        <w:rPr>
          <w:rFonts w:hint="default" w:ascii="Cambria" w:hAnsi="Cambria" w:cs="Cambria"/>
          <w:b w:val="0"/>
          <w:bCs/>
          <w:color w:val="26282F"/>
          <w:spacing w:val="-64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 xml:space="preserve">к типовому </w:t>
      </w:r>
      <w:r>
        <w:rPr>
          <w:rFonts w:hint="default" w:ascii="Cambria" w:hAnsi="Cambria" w:cs="Cambria"/>
          <w:b w:val="0"/>
          <w:bCs/>
          <w:sz w:val="24"/>
          <w:szCs w:val="24"/>
        </w:rPr>
        <w:t>административному регламенту</w:t>
      </w:r>
      <w:r>
        <w:rPr>
          <w:rFonts w:hint="default" w:ascii="Cambria" w:hAnsi="Cambria" w:cs="Cambria"/>
          <w:b w:val="0"/>
          <w:bCs/>
          <w:spacing w:val="1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по</w:t>
      </w:r>
      <w:r>
        <w:rPr>
          <w:rFonts w:hint="default" w:ascii="Cambria" w:hAnsi="Cambria" w:cs="Cambria"/>
          <w:b w:val="0"/>
          <w:bCs/>
          <w:color w:val="26282F"/>
          <w:spacing w:val="-3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предоставлению</w:t>
      </w:r>
      <w:r>
        <w:rPr>
          <w:rFonts w:hint="default" w:ascii="Cambria" w:hAnsi="Cambria" w:cs="Cambria"/>
          <w:b w:val="0"/>
          <w:bCs/>
          <w:color w:val="26282F"/>
          <w:spacing w:val="-2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муниципальной</w:t>
      </w:r>
      <w:r>
        <w:rPr>
          <w:rFonts w:hint="default" w:ascii="Cambria" w:hAnsi="Cambria" w:cs="Cambria"/>
          <w:b w:val="0"/>
          <w:bCs/>
          <w:color w:val="26282F"/>
          <w:spacing w:val="-3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услуги</w:t>
      </w:r>
    </w:p>
    <w:p w14:paraId="6E909D88">
      <w:pPr>
        <w:pStyle w:val="2"/>
        <w:ind w:left="5830" w:right="217" w:hanging="56"/>
        <w:rPr>
          <w:rFonts w:hint="default" w:ascii="Cambria" w:hAnsi="Cambria" w:cs="Cambria"/>
          <w:b w:val="0"/>
          <w:bCs/>
          <w:sz w:val="24"/>
          <w:szCs w:val="24"/>
        </w:rPr>
      </w:pP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«Выдача разрешения на перемещение</w:t>
      </w:r>
      <w:r>
        <w:rPr>
          <w:rFonts w:hint="default" w:ascii="Cambria" w:hAnsi="Cambria" w:cs="Cambria"/>
          <w:b w:val="0"/>
          <w:bCs/>
          <w:color w:val="26282F"/>
          <w:spacing w:val="-64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отходов строительства, сноса зданий</w:t>
      </w:r>
      <w:r>
        <w:rPr>
          <w:rFonts w:hint="default" w:ascii="Cambria" w:hAnsi="Cambria" w:cs="Cambria"/>
          <w:b w:val="0"/>
          <w:bCs/>
          <w:color w:val="26282F"/>
          <w:spacing w:val="-64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и</w:t>
      </w:r>
      <w:r>
        <w:rPr>
          <w:rFonts w:hint="default" w:ascii="Cambria" w:hAnsi="Cambria" w:cs="Cambria"/>
          <w:b w:val="0"/>
          <w:bCs/>
          <w:color w:val="26282F"/>
          <w:spacing w:val="-1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сооружений,</w:t>
      </w:r>
      <w:r>
        <w:rPr>
          <w:rFonts w:hint="default" w:ascii="Cambria" w:hAnsi="Cambria" w:cs="Cambria"/>
          <w:b w:val="0"/>
          <w:bCs/>
          <w:color w:val="26282F"/>
          <w:spacing w:val="-1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в</w:t>
      </w:r>
      <w:r>
        <w:rPr>
          <w:rFonts w:hint="default" w:ascii="Cambria" w:hAnsi="Cambria" w:cs="Cambria"/>
          <w:b w:val="0"/>
          <w:bCs/>
          <w:color w:val="26282F"/>
          <w:spacing w:val="-1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том</w:t>
      </w:r>
      <w:r>
        <w:rPr>
          <w:rFonts w:hint="default" w:ascii="Cambria" w:hAnsi="Cambria" w:cs="Cambria"/>
          <w:b w:val="0"/>
          <w:bCs/>
          <w:color w:val="26282F"/>
          <w:spacing w:val="-1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числе</w:t>
      </w:r>
      <w:r>
        <w:rPr>
          <w:rFonts w:hint="default" w:ascii="Cambria" w:hAnsi="Cambria" w:cs="Cambria"/>
          <w:b w:val="0"/>
          <w:bCs/>
          <w:color w:val="26282F"/>
          <w:spacing w:val="-1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грунтов</w:t>
      </w:r>
    </w:p>
    <w:p w14:paraId="2A96C1DD">
      <w:pPr>
        <w:spacing w:before="0"/>
        <w:ind w:left="5910" w:right="217" w:firstLine="521"/>
        <w:jc w:val="right"/>
        <w:rPr>
          <w:rFonts w:hint="default" w:ascii="Cambria" w:hAnsi="Cambria" w:cs="Cambria"/>
          <w:b w:val="0"/>
          <w:bCs/>
          <w:sz w:val="24"/>
          <w:szCs w:val="24"/>
        </w:rPr>
      </w:pP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и согласование схемы движения</w:t>
      </w:r>
      <w:r>
        <w:rPr>
          <w:rFonts w:hint="default" w:ascii="Cambria" w:hAnsi="Cambria" w:cs="Cambria"/>
          <w:b w:val="0"/>
          <w:bCs/>
          <w:color w:val="26282F"/>
          <w:spacing w:val="-64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транспорта и пешеходов на период</w:t>
      </w:r>
      <w:r>
        <w:rPr>
          <w:rFonts w:hint="default" w:ascii="Cambria" w:hAnsi="Cambria" w:cs="Cambria"/>
          <w:b w:val="0"/>
          <w:bCs/>
          <w:color w:val="26282F"/>
          <w:spacing w:val="1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проведения</w:t>
      </w:r>
      <w:r>
        <w:rPr>
          <w:rFonts w:hint="default" w:ascii="Cambria" w:hAnsi="Cambria" w:cs="Cambria"/>
          <w:b w:val="0"/>
          <w:bCs/>
          <w:color w:val="26282F"/>
          <w:spacing w:val="-4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работ</w:t>
      </w:r>
      <w:r>
        <w:rPr>
          <w:rFonts w:hint="default" w:ascii="Cambria" w:hAnsi="Cambria" w:cs="Cambria"/>
          <w:b w:val="0"/>
          <w:bCs/>
          <w:color w:val="26282F"/>
          <w:spacing w:val="-4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на</w:t>
      </w:r>
      <w:r>
        <w:rPr>
          <w:rFonts w:hint="default" w:ascii="Cambria" w:hAnsi="Cambria" w:cs="Cambria"/>
          <w:b w:val="0"/>
          <w:bCs/>
          <w:color w:val="26282F"/>
          <w:spacing w:val="-4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проезжей</w:t>
      </w:r>
      <w:r>
        <w:rPr>
          <w:rFonts w:hint="default" w:ascii="Cambria" w:hAnsi="Cambria" w:cs="Cambria"/>
          <w:b w:val="0"/>
          <w:bCs/>
          <w:color w:val="26282F"/>
          <w:spacing w:val="-4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части</w:t>
      </w:r>
    </w:p>
    <w:p w14:paraId="7FD90499">
      <w:pPr>
        <w:pStyle w:val="2"/>
        <w:ind w:right="216"/>
        <w:rPr>
          <w:rFonts w:hint="default" w:ascii="Cambria" w:hAnsi="Cambria" w:cs="Cambria"/>
          <w:b w:val="0"/>
          <w:bCs/>
          <w:sz w:val="24"/>
          <w:szCs w:val="24"/>
        </w:rPr>
      </w:pP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на</w:t>
      </w:r>
      <w:r>
        <w:rPr>
          <w:rFonts w:hint="default" w:ascii="Cambria" w:hAnsi="Cambria" w:cs="Cambria"/>
          <w:b w:val="0"/>
          <w:bCs/>
          <w:color w:val="26282F"/>
          <w:spacing w:val="-1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территории муниципального</w:t>
      </w:r>
      <w:r>
        <w:rPr>
          <w:rFonts w:hint="default" w:ascii="Cambria" w:hAnsi="Cambria" w:cs="Cambria"/>
          <w:b w:val="0"/>
          <w:bCs/>
          <w:color w:val="26282F"/>
          <w:spacing w:val="-1"/>
          <w:sz w:val="24"/>
          <w:szCs w:val="24"/>
        </w:rPr>
        <w:t xml:space="preserve"> </w:t>
      </w:r>
      <w:r>
        <w:rPr>
          <w:rFonts w:hint="default" w:ascii="Cambria" w:hAnsi="Cambria" w:cs="Cambria"/>
          <w:b w:val="0"/>
          <w:bCs/>
          <w:color w:val="26282F"/>
          <w:sz w:val="24"/>
          <w:szCs w:val="24"/>
        </w:rPr>
        <w:t>образования</w:t>
      </w:r>
    </w:p>
    <w:p w14:paraId="01AE7580">
      <w:pPr>
        <w:wordWrap w:val="0"/>
        <w:spacing w:before="0"/>
        <w:ind w:left="0" w:right="217" w:firstLine="0"/>
        <w:jc w:val="right"/>
        <w:rPr>
          <w:rFonts w:hint="default" w:ascii="Cambria" w:hAnsi="Cambria" w:cs="Cambria"/>
          <w:b w:val="0"/>
          <w:bCs/>
          <w:sz w:val="24"/>
          <w:szCs w:val="24"/>
          <w:lang w:val="ru-RU"/>
        </w:rPr>
      </w:pPr>
      <w:r>
        <w:rPr>
          <w:rFonts w:hint="default" w:ascii="Cambria" w:hAnsi="Cambria" w:cs="Cambria"/>
          <w:b w:val="0"/>
          <w:bCs/>
          <w:sz w:val="24"/>
          <w:szCs w:val="24"/>
          <w:lang w:val="ru-RU"/>
        </w:rPr>
        <w:t>«Гиагинское сельское поселение»</w:t>
      </w:r>
    </w:p>
    <w:p w14:paraId="7FF976B3">
      <w:pPr>
        <w:pStyle w:val="5"/>
        <w:ind w:left="0" w:firstLine="0"/>
        <w:jc w:val="left"/>
        <w:rPr>
          <w:rFonts w:ascii="Arial"/>
          <w:b/>
          <w:sz w:val="28"/>
        </w:rPr>
      </w:pPr>
    </w:p>
    <w:p w14:paraId="5489D9EE">
      <w:pPr>
        <w:wordWrap w:val="0"/>
        <w:spacing w:before="0"/>
        <w:ind w:left="0" w:right="275" w:firstLine="0"/>
        <w:jc w:val="right"/>
        <w:rPr>
          <w:rFonts w:hint="default"/>
          <w:sz w:val="23"/>
          <w:lang w:val="ru-RU"/>
        </w:rPr>
      </w:pPr>
      <w:r>
        <w:rPr>
          <w:sz w:val="23"/>
        </w:rPr>
        <w:t>В</w:t>
      </w:r>
      <w:r>
        <w:rPr>
          <w:spacing w:val="-5"/>
          <w:sz w:val="23"/>
        </w:rPr>
        <w:t xml:space="preserve"> </w:t>
      </w:r>
      <w:r>
        <w:rPr>
          <w:sz w:val="23"/>
        </w:rPr>
        <w:t>администрацию</w:t>
      </w:r>
      <w:r>
        <w:rPr>
          <w:spacing w:val="-4"/>
          <w:sz w:val="23"/>
        </w:rPr>
        <w:t xml:space="preserve"> </w:t>
      </w:r>
      <w:r>
        <w:rPr>
          <w:sz w:val="23"/>
          <w:lang w:val="ru-RU"/>
        </w:rPr>
        <w:t>муниципального</w:t>
      </w:r>
      <w:r>
        <w:rPr>
          <w:rFonts w:hint="default"/>
          <w:sz w:val="23"/>
          <w:lang w:val="ru-RU"/>
        </w:rPr>
        <w:t xml:space="preserve"> образования</w:t>
      </w:r>
    </w:p>
    <w:p w14:paraId="0D768EFD">
      <w:pPr>
        <w:wordWrap w:val="0"/>
        <w:spacing w:before="0"/>
        <w:ind w:left="0" w:right="275" w:firstLine="0"/>
        <w:jc w:val="right"/>
        <w:rPr>
          <w:rFonts w:hint="default"/>
          <w:sz w:val="24"/>
          <w:lang w:val="ru-RU"/>
        </w:rPr>
      </w:pPr>
      <w:r>
        <w:rPr>
          <w:rFonts w:hint="default"/>
          <w:sz w:val="23"/>
          <w:lang w:val="ru-RU"/>
        </w:rPr>
        <w:t xml:space="preserve"> «Гиагинское сельское поселение»</w:t>
      </w:r>
    </w:p>
    <w:p w14:paraId="03734F57">
      <w:pPr>
        <w:tabs>
          <w:tab w:val="left" w:pos="10502"/>
        </w:tabs>
        <w:spacing w:before="0"/>
        <w:ind w:left="4240" w:right="0" w:firstLine="0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От  </w:t>
      </w:r>
      <w:r>
        <w:rPr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515CFDF0">
      <w:pPr>
        <w:spacing w:before="9"/>
        <w:ind w:left="0" w:right="276" w:firstLine="0"/>
        <w:jc w:val="right"/>
        <w:rPr>
          <w:sz w:val="24"/>
          <w:szCs w:val="24"/>
        </w:rPr>
      </w:pPr>
      <w:r>
        <w:rPr>
          <w:sz w:val="24"/>
          <w:szCs w:val="24"/>
        </w:rPr>
        <w:t>Ф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заявителя,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наименование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юридического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лица</w:t>
      </w:r>
    </w:p>
    <w:p w14:paraId="5E278B74">
      <w:pPr>
        <w:pStyle w:val="5"/>
        <w:spacing w:before="8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26" o:spid="_x0000_s1026" style="position:absolute;left:0pt;margin-left:0pt;margin-top:0pt;height:0pt;width:0pt;mso-position-horizontal-relative:page;mso-wrap-distance-bottom:0pt;mso-wrap-distance-top:0pt;z-index:-251650048;mso-width-relative:page;mso-height-relative:page;" filled="f" stroked="t" coordorigin="4832,275" coordsize="6318,0" path="m4832,275l11150,27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  <w:r>
        <w:rPr>
          <w:sz w:val="24"/>
          <w:szCs w:val="24"/>
        </w:rPr>
        <w:pict>
          <v:shape id="_x0000_s1027" o:spid="_x0000_s1027" style="position:absolute;left:0pt;margin-left:0pt;margin-top:0pt;height:0pt;width:0pt;mso-position-horizontal-relative:page;mso-wrap-distance-bottom:0pt;mso-wrap-distance-top:0pt;z-index:-251650048;mso-width-relative:page;mso-height-relative:page;" filled="f" stroked="t" coordorigin="4832,555" coordsize="6318,0" path="m4832,555l11150,55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  <w:r>
        <w:rPr>
          <w:sz w:val="24"/>
          <w:szCs w:val="24"/>
        </w:rPr>
        <w:pict>
          <v:shape id="_x0000_s1028" o:spid="_x0000_s1028" style="position:absolute;left:0pt;margin-left:0pt;margin-top:0pt;height:0pt;width:0pt;mso-position-horizontal-relative:page;mso-wrap-distance-bottom:0pt;mso-wrap-distance-top:0pt;z-index:-251649024;mso-width-relative:page;mso-height-relative:page;" filled="f" stroked="t" coordorigin="4832,834" coordsize="6318,0" path="m4832,834l11150,834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</w:p>
    <w:p w14:paraId="0AB0ACE1">
      <w:pPr>
        <w:pStyle w:val="5"/>
        <w:spacing w:before="2"/>
        <w:ind w:left="0" w:firstLine="0"/>
        <w:jc w:val="left"/>
        <w:rPr>
          <w:sz w:val="24"/>
          <w:szCs w:val="24"/>
        </w:rPr>
      </w:pPr>
    </w:p>
    <w:p w14:paraId="4F914279">
      <w:pPr>
        <w:pStyle w:val="5"/>
        <w:spacing w:before="2"/>
        <w:ind w:left="0" w:firstLine="0"/>
        <w:jc w:val="left"/>
        <w:rPr>
          <w:sz w:val="24"/>
          <w:szCs w:val="24"/>
        </w:rPr>
      </w:pPr>
    </w:p>
    <w:p w14:paraId="3498BBB6">
      <w:pPr>
        <w:tabs>
          <w:tab w:val="left" w:pos="10502"/>
        </w:tabs>
        <w:spacing w:before="0"/>
        <w:ind w:left="4240" w:right="0" w:firstLine="0"/>
        <w:jc w:val="left"/>
        <w:rPr>
          <w:rFonts w:ascii="Times New Roman"/>
          <w:sz w:val="24"/>
          <w:szCs w:val="24"/>
        </w:rPr>
      </w:pPr>
      <w:r>
        <w:rPr>
          <w:sz w:val="24"/>
          <w:szCs w:val="24"/>
        </w:rPr>
        <w:t>Адрес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регистрации  </w:t>
      </w:r>
      <w:r>
        <w:rPr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sz w:val="24"/>
          <w:szCs w:val="24"/>
        </w:rPr>
        <w:pict>
          <v:shape id="_x0000_s1029" o:spid="_x0000_s1029" style="position:absolute;left:0pt;margin-left:0pt;margin-top:0pt;height:0pt;width:0pt;mso-position-horizontal-relative:page;mso-wrap-distance-bottom:0pt;mso-wrap-distance-top:0pt;z-index:-251649024;mso-width-relative:page;mso-height-relative:page;" filled="f" stroked="t" coordorigin="4832,255" coordsize="6318,0" path="m4832,255l11150,25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  <w:r>
        <w:rPr>
          <w:sz w:val="24"/>
          <w:szCs w:val="24"/>
        </w:rPr>
        <w:pict>
          <v:shape id="_x0000_s1030" o:spid="_x0000_s1030" style="position:absolute;left:0pt;margin-left:0pt;margin-top:0pt;height:0pt;width:0pt;mso-position-horizontal-relative:page;mso-wrap-distance-bottom:0pt;mso-wrap-distance-top:0pt;z-index:-251648000;mso-width-relative:page;mso-height-relative:page;" filled="f" stroked="t" coordorigin="4832,535" coordsize="6318,0" path="m4832,535l11150,53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</w:p>
    <w:p w14:paraId="17DCDD85">
      <w:pPr>
        <w:tabs>
          <w:tab w:val="left" w:pos="10502"/>
        </w:tabs>
        <w:spacing w:before="0"/>
        <w:ind w:left="4240" w:right="0" w:firstLine="0"/>
        <w:jc w:val="left"/>
        <w:rPr>
          <w:sz w:val="24"/>
          <w:szCs w:val="24"/>
        </w:rPr>
      </w:pPr>
    </w:p>
    <w:p w14:paraId="4B731860">
      <w:pPr>
        <w:tabs>
          <w:tab w:val="left" w:pos="10502"/>
        </w:tabs>
        <w:spacing w:before="0"/>
        <w:ind w:left="4240" w:right="0" w:firstLine="0"/>
        <w:jc w:val="left"/>
        <w:rPr>
          <w:rFonts w:ascii="Times New Roman"/>
          <w:sz w:val="24"/>
          <w:szCs w:val="24"/>
        </w:rPr>
      </w:pPr>
      <w:r>
        <w:rPr>
          <w:sz w:val="24"/>
          <w:szCs w:val="24"/>
        </w:rPr>
        <w:t>Адрес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почтовых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отправлений:   </w:t>
      </w:r>
      <w:r>
        <w:rPr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sz w:val="24"/>
          <w:szCs w:val="24"/>
        </w:rPr>
        <w:pict>
          <v:shape id="_x0000_s1031" o:spid="_x0000_s1031" style="position:absolute;left:0pt;margin-left:0pt;margin-top:0pt;height:0pt;width:0pt;mso-position-horizontal-relative:page;mso-wrap-distance-bottom:0pt;mso-wrap-distance-top:0pt;z-index:-251648000;mso-width-relative:page;mso-height-relative:page;" filled="f" stroked="t" coordorigin="4832,255" coordsize="6318,0" path="m4832,255l11150,25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  <w:r>
        <w:rPr>
          <w:sz w:val="24"/>
          <w:szCs w:val="24"/>
        </w:rPr>
        <w:pict>
          <v:shape id="_x0000_s1032" o:spid="_x0000_s1032" style="position:absolute;left:0pt;margin-left:0pt;margin-top:0pt;height:0pt;width:0pt;mso-position-horizontal-relative:page;mso-wrap-distance-bottom:0pt;mso-wrap-distance-top:0pt;z-index:-251646976;mso-width-relative:page;mso-height-relative:page;" filled="f" stroked="t" coordorigin="4832,535" coordsize="6318,0" path="m4832,535l11150,53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</w:p>
    <w:p w14:paraId="48D5FAA4">
      <w:pPr>
        <w:tabs>
          <w:tab w:val="left" w:pos="6013"/>
          <w:tab w:val="left" w:pos="10502"/>
        </w:tabs>
        <w:spacing w:before="0"/>
        <w:ind w:left="4240" w:right="0" w:firstLine="0"/>
        <w:jc w:val="left"/>
        <w:rPr>
          <w:sz w:val="24"/>
          <w:szCs w:val="24"/>
        </w:rPr>
      </w:pPr>
    </w:p>
    <w:p w14:paraId="38052B7E">
      <w:pPr>
        <w:tabs>
          <w:tab w:val="left" w:pos="6013"/>
          <w:tab w:val="left" w:pos="10502"/>
        </w:tabs>
        <w:spacing w:before="0"/>
        <w:ind w:left="4240" w:right="0" w:firstLine="0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Телефон,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факс:</w:t>
      </w:r>
      <w:r>
        <w:rPr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729D583D">
      <w:pPr>
        <w:tabs>
          <w:tab w:val="left" w:pos="10502"/>
        </w:tabs>
        <w:spacing w:before="0"/>
        <w:ind w:left="4240" w:right="0" w:firstLine="0"/>
        <w:jc w:val="left"/>
        <w:rPr>
          <w:sz w:val="24"/>
          <w:szCs w:val="24"/>
        </w:rPr>
      </w:pPr>
    </w:p>
    <w:p w14:paraId="670FA3B2">
      <w:pPr>
        <w:tabs>
          <w:tab w:val="left" w:pos="10502"/>
        </w:tabs>
        <w:spacing w:before="0"/>
        <w:ind w:left="4240" w:right="0" w:firstLine="0"/>
        <w:jc w:val="left"/>
        <w:rPr>
          <w:rFonts w:ascii="Times New Roman"/>
          <w:sz w:val="24"/>
          <w:szCs w:val="24"/>
        </w:rPr>
      </w:pPr>
      <w:r>
        <w:rPr>
          <w:sz w:val="24"/>
          <w:szCs w:val="24"/>
        </w:rPr>
        <w:t>Паспортные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данные   </w:t>
      </w:r>
      <w:r>
        <w:rPr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sz w:val="24"/>
          <w:szCs w:val="24"/>
        </w:rPr>
        <w:pict>
          <v:shape id="_x0000_s1033" o:spid="_x0000_s1033" style="position:absolute;left:0pt;margin-left:0pt;margin-top:0pt;height:0pt;width:0pt;mso-position-horizontal-relative:page;mso-wrap-distance-bottom:0pt;mso-wrap-distance-top:0pt;z-index:-251646976;mso-width-relative:page;mso-height-relative:page;" filled="f" stroked="t" coordorigin="4832,265" coordsize="6318,0" path="m4832,265l11150,26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</w:p>
    <w:p w14:paraId="06445337">
      <w:pPr>
        <w:spacing w:before="0"/>
        <w:ind w:left="4240" w:right="0" w:firstLine="0"/>
        <w:jc w:val="left"/>
        <w:rPr>
          <w:sz w:val="24"/>
          <w:szCs w:val="24"/>
        </w:rPr>
      </w:pPr>
    </w:p>
    <w:p w14:paraId="28EB5D5C">
      <w:pPr>
        <w:spacing w:before="0"/>
        <w:ind w:left="4240" w:right="0" w:firstLine="0"/>
        <w:jc w:val="left"/>
        <w:rPr>
          <w:rFonts w:hint="default"/>
          <w:sz w:val="24"/>
          <w:szCs w:val="24"/>
          <w:lang w:val="ru-RU"/>
        </w:rPr>
      </w:pPr>
      <w:bookmarkStart w:id="2" w:name="_GoBack"/>
      <w:bookmarkEnd w:id="2"/>
      <w:r>
        <w:rPr>
          <w:sz w:val="24"/>
          <w:szCs w:val="24"/>
        </w:rPr>
        <w:t>ИНН/ОГРН,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реквизиты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свидетельства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гос.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регистраци</w:t>
      </w:r>
      <w:r>
        <w:rPr>
          <w:sz w:val="24"/>
          <w:szCs w:val="24"/>
        </w:rPr>
        <w:pict>
          <v:shape id="_x0000_s1034" o:spid="_x0000_s1034" style="position:absolute;left:0pt;margin-left:0pt;margin-top:0pt;height:0pt;width:0pt;mso-position-horizontal-relative:page;mso-wrap-distance-bottom:0pt;mso-wrap-distance-top:0pt;z-index:-251645952;mso-width-relative:page;mso-height-relative:page;" filled="f" stroked="t" coordorigin="4832,245" coordsize="6318,0" path="m4832,245l11150,24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  <w:r>
        <w:rPr>
          <w:sz w:val="24"/>
          <w:szCs w:val="24"/>
        </w:rPr>
        <w:pict>
          <v:shape id="_x0000_s1035" o:spid="_x0000_s1035" style="position:absolute;left:0pt;margin-left:0pt;margin-top:0pt;height:0pt;width:0pt;mso-position-horizontal-relative:page;mso-wrap-distance-bottom:0pt;mso-wrap-distance-top:0pt;z-index:-251645952;mso-width-relative:page;mso-height-relative:page;" filled="f" stroked="t" coordorigin="4832,525" coordsize="6318,0" path="m4832,525l11150,52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  <w:r>
        <w:rPr>
          <w:sz w:val="24"/>
          <w:szCs w:val="24"/>
          <w:lang w:val="ru-RU"/>
        </w:rPr>
        <w:t>и</w:t>
      </w:r>
    </w:p>
    <w:p w14:paraId="55D73161">
      <w:pPr>
        <w:pStyle w:val="5"/>
        <w:spacing w:before="2"/>
        <w:ind w:left="0" w:firstLine="0"/>
        <w:jc w:val="left"/>
        <w:rPr>
          <w:sz w:val="24"/>
          <w:szCs w:val="24"/>
        </w:rPr>
      </w:pPr>
    </w:p>
    <w:p w14:paraId="11E06DF6">
      <w:pPr>
        <w:tabs>
          <w:tab w:val="left" w:pos="10502"/>
        </w:tabs>
        <w:spacing w:before="0"/>
        <w:ind w:left="4240" w:right="0" w:firstLine="0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Представитель   </w:t>
      </w:r>
      <w:r>
        <w:rPr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02DE5F42">
      <w:pPr>
        <w:spacing w:before="0"/>
        <w:ind w:left="0" w:right="275" w:firstLine="0"/>
        <w:jc w:val="right"/>
        <w:rPr>
          <w:sz w:val="24"/>
          <w:szCs w:val="24"/>
        </w:rPr>
      </w:pPr>
      <w:r>
        <w:rPr>
          <w:sz w:val="24"/>
          <w:szCs w:val="24"/>
        </w:rPr>
        <w:t>Ф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</w:p>
    <w:p w14:paraId="528A7B24">
      <w:pPr>
        <w:tabs>
          <w:tab w:val="left" w:pos="10502"/>
        </w:tabs>
        <w:spacing w:before="0" w:line="496" w:lineRule="auto"/>
        <w:ind w:left="4240" w:right="115" w:firstLine="0"/>
        <w:jc w:val="both"/>
        <w:rPr>
          <w:sz w:val="24"/>
          <w:szCs w:val="24"/>
        </w:rPr>
      </w:pPr>
      <w:r>
        <w:rPr>
          <w:sz w:val="24"/>
          <w:szCs w:val="24"/>
        </w:rPr>
        <w:pict>
          <v:line id="_x0000_s1036" o:spid="_x0000_s1036" o:spt="20" style="position:absolute;left:0pt;margin-left:0pt;margin-top:0pt;height:0pt;width:0pt;mso-position-horizontal-relative:page;z-index:-251652096;mso-width-relative:page;mso-height-relative:page;" stroked="t" coordsize="21600,21600">
            <v:path arrowok="t"/>
            <v:fill focussize="0,0"/>
            <v:stroke weight="0pt" color="#000000"/>
            <v:imagedata o:title=""/>
            <o:lock v:ext="edit"/>
          </v:line>
        </w:pict>
      </w:r>
      <w:r>
        <w:rPr>
          <w:sz w:val="24"/>
          <w:szCs w:val="24"/>
        </w:rPr>
        <w:pict>
          <v:line id="_x0000_s1037" o:spid="_x0000_s1037" o:spt="20" style="position:absolute;left:0pt;margin-left:0pt;margin-top:0pt;height:0pt;width:0pt;mso-position-horizontal-relative:page;z-index:-251652096;mso-width-relative:page;mso-height-relative:page;" stroked="t" coordsize="21600,21600">
            <v:path arrowok="t"/>
            <v:fill focussize="0,0"/>
            <v:stroke weight="0pt" color="#000000"/>
            <v:imagedata o:title=""/>
            <o:lock v:ext="edit"/>
          </v:line>
        </w:pict>
      </w:r>
      <w:r>
        <w:rPr>
          <w:sz w:val="24"/>
          <w:szCs w:val="24"/>
        </w:rPr>
        <w:pict>
          <v:line id="_x0000_s1038" o:spid="_x0000_s1038" o:spt="20" style="position:absolute;left:0pt;margin-left:0pt;margin-top:0pt;height:0pt;width:0pt;mso-position-horizontal-relative:page;z-index:251660288;mso-width-relative:page;mso-height-relative:page;" stroked="t" coordsize="21600,21600">
            <v:path arrowok="t"/>
            <v:fill focussize="0,0"/>
            <v:stroke weight="0pt" color="#000000"/>
            <v:imagedata o:title=""/>
            <o:lock v:ext="edit"/>
          </v:line>
        </w:pict>
      </w:r>
      <w:r>
        <w:rPr>
          <w:sz w:val="24"/>
          <w:szCs w:val="24"/>
        </w:rPr>
        <w:t>Паспортные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 xml:space="preserve">данные   </w:t>
      </w:r>
      <w:r>
        <w:rPr>
          <w:spacing w:val="-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sz w:val="24"/>
          <w:szCs w:val="24"/>
        </w:rPr>
        <w:t>Адрес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регистрации  </w:t>
      </w:r>
      <w:r>
        <w:rPr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sz w:val="24"/>
          <w:szCs w:val="24"/>
        </w:rPr>
        <w:t>Доверенность</w:t>
      </w:r>
    </w:p>
    <w:p w14:paraId="77BD7113">
      <w:pPr>
        <w:pStyle w:val="5"/>
        <w:spacing w:before="11"/>
        <w:ind w:left="0" w:firstLine="0"/>
        <w:jc w:val="left"/>
        <w:rPr>
          <w:sz w:val="24"/>
          <w:szCs w:val="24"/>
        </w:rPr>
      </w:pPr>
    </w:p>
    <w:p w14:paraId="07B5CBDA">
      <w:pPr>
        <w:spacing w:before="0"/>
        <w:ind w:left="2918" w:right="2986" w:firstLine="0"/>
        <w:jc w:val="center"/>
        <w:rPr>
          <w:b/>
          <w:sz w:val="23"/>
        </w:rPr>
      </w:pPr>
      <w:r>
        <w:rPr>
          <w:b/>
          <w:color w:val="26282F"/>
          <w:sz w:val="23"/>
        </w:rPr>
        <w:t>Заявление</w:t>
      </w:r>
    </w:p>
    <w:p w14:paraId="2C321E8D">
      <w:pPr>
        <w:pStyle w:val="5"/>
        <w:spacing w:before="2"/>
        <w:ind w:left="0" w:firstLine="0"/>
        <w:jc w:val="left"/>
        <w:rPr>
          <w:b/>
          <w:sz w:val="32"/>
        </w:rPr>
      </w:pPr>
    </w:p>
    <w:p w14:paraId="76B29C15">
      <w:pPr>
        <w:spacing w:before="0"/>
        <w:ind w:left="208" w:right="275" w:firstLine="0"/>
        <w:jc w:val="both"/>
        <w:rPr>
          <w:sz w:val="23"/>
        </w:rPr>
      </w:pPr>
      <w:r>
        <w:rPr>
          <w:sz w:val="23"/>
        </w:rPr>
        <w:t>Прошу</w:t>
      </w:r>
      <w:r>
        <w:rPr>
          <w:spacing w:val="1"/>
          <w:sz w:val="23"/>
        </w:rPr>
        <w:t xml:space="preserve"> </w:t>
      </w:r>
      <w:r>
        <w:rPr>
          <w:sz w:val="23"/>
        </w:rPr>
        <w:t>выдать</w:t>
      </w:r>
      <w:r>
        <w:rPr>
          <w:spacing w:val="1"/>
          <w:sz w:val="23"/>
        </w:rPr>
        <w:t xml:space="preserve"> </w:t>
      </w:r>
      <w:r>
        <w:rPr>
          <w:sz w:val="23"/>
        </w:rPr>
        <w:t>разрешение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перемещение</w:t>
      </w:r>
      <w:r>
        <w:rPr>
          <w:spacing w:val="1"/>
          <w:sz w:val="23"/>
        </w:rPr>
        <w:t xml:space="preserve"> </w:t>
      </w:r>
      <w:r>
        <w:rPr>
          <w:sz w:val="23"/>
        </w:rPr>
        <w:t>отходов</w:t>
      </w:r>
      <w:r>
        <w:rPr>
          <w:spacing w:val="1"/>
          <w:sz w:val="23"/>
        </w:rPr>
        <w:t xml:space="preserve"> </w:t>
      </w:r>
      <w:r>
        <w:rPr>
          <w:sz w:val="23"/>
        </w:rPr>
        <w:t>строительства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сноса,</w:t>
      </w:r>
      <w:r>
        <w:rPr>
          <w:spacing w:val="51"/>
          <w:sz w:val="23"/>
        </w:rPr>
        <w:t xml:space="preserve"> </w:t>
      </w:r>
      <w:r>
        <w:rPr>
          <w:sz w:val="23"/>
        </w:rPr>
        <w:t>грунтов</w:t>
      </w:r>
      <w:r>
        <w:rPr>
          <w:spacing w:val="1"/>
          <w:sz w:val="23"/>
        </w:rPr>
        <w:t xml:space="preserve"> </w:t>
      </w:r>
      <w:r>
        <w:rPr>
          <w:sz w:val="23"/>
        </w:rPr>
        <w:t>согласовать</w:t>
      </w:r>
      <w:r>
        <w:rPr>
          <w:spacing w:val="1"/>
          <w:sz w:val="23"/>
        </w:rPr>
        <w:t xml:space="preserve"> </w:t>
      </w:r>
      <w:r>
        <w:rPr>
          <w:sz w:val="23"/>
        </w:rPr>
        <w:t>схемы</w:t>
      </w:r>
      <w:r>
        <w:rPr>
          <w:spacing w:val="1"/>
          <w:sz w:val="23"/>
        </w:rPr>
        <w:t xml:space="preserve"> </w:t>
      </w:r>
      <w:r>
        <w:rPr>
          <w:sz w:val="23"/>
        </w:rPr>
        <w:t>движения</w:t>
      </w:r>
      <w:r>
        <w:rPr>
          <w:spacing w:val="1"/>
          <w:sz w:val="23"/>
        </w:rPr>
        <w:t xml:space="preserve"> </w:t>
      </w:r>
      <w:r>
        <w:rPr>
          <w:sz w:val="23"/>
        </w:rPr>
        <w:t>транспорта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пешеходов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период</w:t>
      </w:r>
      <w:r>
        <w:rPr>
          <w:spacing w:val="1"/>
          <w:sz w:val="23"/>
        </w:rPr>
        <w:t xml:space="preserve"> </w:t>
      </w:r>
      <w:r>
        <w:rPr>
          <w:sz w:val="23"/>
        </w:rPr>
        <w:t>производства</w:t>
      </w:r>
      <w:r>
        <w:rPr>
          <w:spacing w:val="1"/>
          <w:sz w:val="23"/>
        </w:rPr>
        <w:t xml:space="preserve"> </w:t>
      </w:r>
      <w:r>
        <w:rPr>
          <w:sz w:val="23"/>
        </w:rPr>
        <w:t>работ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проезжей</w:t>
      </w:r>
      <w:r>
        <w:rPr>
          <w:spacing w:val="-1"/>
          <w:sz w:val="23"/>
        </w:rPr>
        <w:t xml:space="preserve"> </w:t>
      </w:r>
      <w:r>
        <w:rPr>
          <w:sz w:val="23"/>
        </w:rPr>
        <w:t>части"</w:t>
      </w:r>
    </w:p>
    <w:p w14:paraId="15F61B45">
      <w:pPr>
        <w:pStyle w:val="5"/>
        <w:spacing w:before="8"/>
        <w:ind w:left="0" w:firstLine="0"/>
        <w:jc w:val="left"/>
        <w:rPr>
          <w:sz w:val="19"/>
        </w:rPr>
      </w:pPr>
      <w:r>
        <w:pict>
          <v:shape id="_x0000_s1039" o:spid="_x0000_s1039" style="position:absolute;left:0pt;margin-left:40pt;margin-top:0pt;height:0pt;width:0pt;mso-position-horizontal-relative:page;mso-wrap-distance-bottom:0pt;mso-wrap-distance-top:0pt;z-index:-251644928;mso-width-relative:page;mso-height-relative:page;" filled="f" stroked="t" coordorigin="800,275" coordsize="10350,0" path="m800,275l11150,27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</w:p>
    <w:p w14:paraId="7B0A7AEE">
      <w:pPr>
        <w:spacing w:after="0"/>
        <w:jc w:val="left"/>
        <w:rPr>
          <w:sz w:val="19"/>
        </w:rPr>
        <w:sectPr>
          <w:pgSz w:w="11900" w:h="16800"/>
          <w:pgMar w:top="1360" w:right="580" w:bottom="280" w:left="700" w:header="720" w:footer="720" w:gutter="0"/>
          <w:cols w:space="720" w:num="1"/>
        </w:sectPr>
      </w:pPr>
    </w:p>
    <w:p w14:paraId="359568D5">
      <w:pPr>
        <w:pStyle w:val="5"/>
        <w:spacing w:line="20" w:lineRule="exact"/>
        <w:ind w:left="95" w:firstLine="0"/>
        <w:jc w:val="left"/>
        <w:rPr>
          <w:sz w:val="2"/>
        </w:rPr>
      </w:pPr>
      <w:r>
        <w:rPr>
          <w:sz w:val="2"/>
        </w:rPr>
        <w:pict>
          <v:group id="_x0000_s1040" o:spid="_x0000_s1040" o:spt="203" style="height:0pt;width:0pt;" coordsize="10350,10">
            <o:lock v:ext="edit"/>
            <v:line id="_x0000_s1041" o:spid="_x0000_s1041" o:spt="20" style="position:absolute;left:0;top:5;height:0;width:10350;" stroked="t" coordsize="21600,21600">
              <v:path arrowok="t"/>
              <v:fill focussize="0,0"/>
              <v:stroke weight="0pt" color="#000000"/>
              <v:imagedata o:title=""/>
              <o:lock v:ext="edit"/>
            </v:line>
            <w10:wrap type="none"/>
            <w10:anchorlock/>
          </v:group>
        </w:pict>
      </w:r>
    </w:p>
    <w:p w14:paraId="535D5DB8">
      <w:pPr>
        <w:pStyle w:val="5"/>
        <w:spacing w:before="9"/>
        <w:ind w:left="0" w:firstLine="0"/>
        <w:jc w:val="left"/>
        <w:rPr>
          <w:sz w:val="18"/>
        </w:rPr>
      </w:pPr>
      <w:r>
        <w:pict>
          <v:shape id="_x0000_s1042" o:spid="_x0000_s1042" style="position:absolute;left:0pt;margin-left:40pt;margin-top:0pt;height:0pt;width:0pt;mso-position-horizontal-relative:page;mso-wrap-distance-bottom:0pt;mso-wrap-distance-top:0pt;z-index:-251643904;mso-width-relative:page;mso-height-relative:page;" filled="f" stroked="t" coordorigin="800,265" coordsize="10350,0" path="m800,265l11150,265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  <w:r>
        <w:pict>
          <v:shape id="_x0000_s1043" o:spid="_x0000_s1043" style="position:absolute;left:0pt;margin-left:40pt;margin-top:0pt;height:0pt;width:0pt;mso-position-horizontal-relative:page;mso-wrap-distance-bottom:0pt;mso-wrap-distance-top:0pt;z-index:-251642880;mso-width-relative:page;mso-height-relative:page;" filled="f" stroked="t" coordorigin="800,544" coordsize="10350,0" path="m800,544l11150,544e">
            <v:path arrowok="t"/>
            <v:fill on="f" focussize="0,0"/>
            <v:stroke weight="0pt" color="#000000"/>
            <v:imagedata o:title=""/>
            <o:lock v:ext="edit"/>
            <w10:wrap type="topAndBottom"/>
          </v:shape>
        </w:pict>
      </w:r>
    </w:p>
    <w:p w14:paraId="72D8239A">
      <w:pPr>
        <w:pStyle w:val="5"/>
        <w:spacing w:before="2"/>
        <w:ind w:left="0" w:firstLine="0"/>
        <w:jc w:val="left"/>
        <w:rPr>
          <w:sz w:val="17"/>
        </w:rPr>
      </w:pPr>
    </w:p>
    <w:p w14:paraId="1D496CA1">
      <w:pPr>
        <w:pStyle w:val="5"/>
        <w:spacing w:before="11"/>
        <w:ind w:left="0" w:firstLine="0"/>
        <w:jc w:val="left"/>
        <w:rPr>
          <w:sz w:val="11"/>
        </w:rPr>
      </w:pPr>
    </w:p>
    <w:p w14:paraId="12A4CD4B">
      <w:pPr>
        <w:tabs>
          <w:tab w:val="left" w:pos="1577"/>
          <w:tab w:val="left" w:pos="5528"/>
          <w:tab w:val="left" w:pos="6685"/>
          <w:tab w:val="left" w:pos="10502"/>
        </w:tabs>
        <w:spacing w:before="100"/>
        <w:ind w:left="208" w:right="0" w:firstLine="0"/>
        <w:jc w:val="left"/>
        <w:rPr>
          <w:rFonts w:ascii="Times New Roman" w:hAnsi="Times New Roman"/>
          <w:sz w:val="23"/>
        </w:rPr>
      </w:pPr>
      <w:r>
        <w:rPr>
          <w:sz w:val="23"/>
        </w:rPr>
        <w:t>Заявитель:</w:t>
      </w:r>
      <w:r>
        <w:rPr>
          <w:sz w:val="23"/>
        </w:rPr>
        <w:tab/>
      </w:r>
      <w:r>
        <w:rPr>
          <w:rFonts w:ascii="Times New Roman" w:hAnsi="Times New Roman"/>
          <w:sz w:val="23"/>
          <w:u w:val="single"/>
        </w:rPr>
        <w:t xml:space="preserve"> </w:t>
      </w:r>
      <w:r>
        <w:rPr>
          <w:rFonts w:ascii="Times New Roman" w:hAnsi="Times New Roman"/>
          <w:sz w:val="23"/>
          <w:u w:val="single"/>
        </w:rPr>
        <w:tab/>
      </w:r>
      <w:r>
        <w:rPr>
          <w:rFonts w:ascii="Times New Roman" w:hAnsi="Times New Roman"/>
          <w:sz w:val="23"/>
        </w:rPr>
        <w:tab/>
      </w:r>
      <w:r>
        <w:rPr>
          <w:rFonts w:ascii="Times New Roman" w:hAnsi="Times New Roman"/>
          <w:sz w:val="23"/>
          <w:u w:val="single"/>
        </w:rPr>
        <w:t xml:space="preserve"> </w:t>
      </w:r>
      <w:r>
        <w:rPr>
          <w:rFonts w:ascii="Times New Roman" w:hAnsi="Times New Roman"/>
          <w:sz w:val="23"/>
          <w:u w:val="single"/>
        </w:rPr>
        <w:tab/>
      </w:r>
    </w:p>
    <w:p w14:paraId="08D77F0D">
      <w:pPr>
        <w:spacing w:before="10"/>
        <w:ind w:left="8134" w:right="0" w:firstLine="0"/>
        <w:jc w:val="left"/>
        <w:rPr>
          <w:sz w:val="23"/>
        </w:rPr>
      </w:pPr>
      <w:r>
        <w:rPr>
          <w:sz w:val="23"/>
        </w:rPr>
        <w:t>подпись</w:t>
      </w:r>
    </w:p>
    <w:p w14:paraId="04232A0F">
      <w:pPr>
        <w:spacing w:before="0"/>
        <w:ind w:left="208" w:right="275" w:firstLine="0"/>
        <w:jc w:val="both"/>
        <w:rPr>
          <w:sz w:val="23"/>
        </w:rPr>
      </w:pPr>
      <w:r>
        <w:rPr>
          <w:sz w:val="23"/>
        </w:rPr>
        <w:t>Даю</w:t>
      </w:r>
      <w:r>
        <w:rPr>
          <w:spacing w:val="1"/>
          <w:sz w:val="23"/>
        </w:rPr>
        <w:t xml:space="preserve"> </w:t>
      </w:r>
      <w:r>
        <w:rPr>
          <w:sz w:val="23"/>
        </w:rPr>
        <w:t>согласие</w:t>
      </w:r>
      <w:r>
        <w:rPr>
          <w:spacing w:val="1"/>
          <w:sz w:val="23"/>
        </w:rPr>
        <w:t xml:space="preserve"> </w:t>
      </w:r>
      <w:r>
        <w:rPr>
          <w:sz w:val="23"/>
        </w:rPr>
        <w:t>администрации</w:t>
      </w:r>
      <w:r>
        <w:rPr>
          <w:spacing w:val="1"/>
          <w:sz w:val="23"/>
        </w:rPr>
        <w:t xml:space="preserve"> </w:t>
      </w:r>
      <w:r>
        <w:rPr>
          <w:sz w:val="23"/>
        </w:rPr>
        <w:t>Еленовского</w:t>
      </w:r>
      <w:r>
        <w:rPr>
          <w:spacing w:val="1"/>
          <w:sz w:val="23"/>
        </w:rPr>
        <w:t xml:space="preserve"> </w:t>
      </w:r>
      <w:r>
        <w:rPr>
          <w:sz w:val="23"/>
        </w:rPr>
        <w:t>сельского</w:t>
      </w:r>
      <w:r>
        <w:rPr>
          <w:spacing w:val="1"/>
          <w:sz w:val="23"/>
        </w:rPr>
        <w:t xml:space="preserve"> </w:t>
      </w:r>
      <w:r>
        <w:rPr>
          <w:sz w:val="23"/>
        </w:rPr>
        <w:t>поселения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обработку</w:t>
      </w:r>
      <w:r>
        <w:rPr>
          <w:spacing w:val="1"/>
          <w:sz w:val="23"/>
        </w:rPr>
        <w:t xml:space="preserve"> </w:t>
      </w:r>
      <w:r>
        <w:rPr>
          <w:sz w:val="23"/>
        </w:rPr>
        <w:t>моих</w:t>
      </w:r>
      <w:r>
        <w:rPr>
          <w:spacing w:val="1"/>
          <w:sz w:val="23"/>
        </w:rPr>
        <w:t xml:space="preserve"> </w:t>
      </w:r>
      <w:r>
        <w:rPr>
          <w:sz w:val="23"/>
        </w:rPr>
        <w:t>персональных данных посредством их получения в государственных и иных органов, и иных</w:t>
      </w:r>
      <w:r>
        <w:rPr>
          <w:spacing w:val="1"/>
          <w:sz w:val="23"/>
        </w:rPr>
        <w:t xml:space="preserve"> </w:t>
      </w:r>
      <w:r>
        <w:rPr>
          <w:sz w:val="23"/>
        </w:rPr>
        <w:t>организаций.</w:t>
      </w:r>
    </w:p>
    <w:p w14:paraId="1E86A66A">
      <w:pPr>
        <w:pStyle w:val="5"/>
        <w:ind w:left="0" w:firstLine="0"/>
        <w:jc w:val="left"/>
        <w:rPr>
          <w:sz w:val="23"/>
        </w:rPr>
      </w:pPr>
    </w:p>
    <w:p w14:paraId="74C7454E">
      <w:pPr>
        <w:tabs>
          <w:tab w:val="left" w:pos="1577"/>
          <w:tab w:val="left" w:pos="5528"/>
          <w:tab w:val="left" w:pos="6685"/>
          <w:tab w:val="left" w:pos="10502"/>
        </w:tabs>
        <w:spacing w:before="0"/>
        <w:ind w:left="208" w:right="0" w:firstLine="0"/>
        <w:jc w:val="left"/>
        <w:rPr>
          <w:rFonts w:ascii="Times New Roman" w:hAnsi="Times New Roman"/>
          <w:sz w:val="23"/>
        </w:rPr>
      </w:pPr>
      <w:r>
        <w:rPr>
          <w:sz w:val="23"/>
        </w:rPr>
        <w:t>Заявитель:</w:t>
      </w:r>
      <w:r>
        <w:rPr>
          <w:sz w:val="23"/>
        </w:rPr>
        <w:tab/>
      </w:r>
      <w:r>
        <w:rPr>
          <w:rFonts w:ascii="Times New Roman" w:hAnsi="Times New Roman"/>
          <w:sz w:val="23"/>
          <w:u w:val="single"/>
        </w:rPr>
        <w:t xml:space="preserve"> </w:t>
      </w:r>
      <w:r>
        <w:rPr>
          <w:rFonts w:ascii="Times New Roman" w:hAnsi="Times New Roman"/>
          <w:sz w:val="23"/>
          <w:u w:val="single"/>
        </w:rPr>
        <w:tab/>
      </w:r>
      <w:r>
        <w:rPr>
          <w:rFonts w:ascii="Times New Roman" w:hAnsi="Times New Roman"/>
          <w:sz w:val="23"/>
        </w:rPr>
        <w:tab/>
      </w:r>
      <w:r>
        <w:rPr>
          <w:rFonts w:ascii="Times New Roman" w:hAnsi="Times New Roman"/>
          <w:sz w:val="23"/>
          <w:u w:val="single"/>
        </w:rPr>
        <w:t xml:space="preserve"> </w:t>
      </w:r>
      <w:r>
        <w:rPr>
          <w:rFonts w:ascii="Times New Roman" w:hAnsi="Times New Roman"/>
          <w:sz w:val="23"/>
          <w:u w:val="single"/>
        </w:rPr>
        <w:tab/>
      </w:r>
    </w:p>
    <w:p w14:paraId="39AFD17B">
      <w:pPr>
        <w:spacing w:before="10"/>
        <w:ind w:left="208" w:right="1599" w:firstLine="7926"/>
        <w:jc w:val="left"/>
        <w:rPr>
          <w:sz w:val="23"/>
        </w:rPr>
      </w:pPr>
      <w:r>
        <w:rPr>
          <w:sz w:val="23"/>
        </w:rPr>
        <w:t>подпись</w:t>
      </w:r>
      <w:r>
        <w:rPr>
          <w:spacing w:val="-48"/>
          <w:sz w:val="23"/>
        </w:rPr>
        <w:t xml:space="preserve"> </w:t>
      </w:r>
      <w:r>
        <w:rPr>
          <w:sz w:val="23"/>
        </w:rPr>
        <w:t>Сведения,</w:t>
      </w:r>
      <w:r>
        <w:rPr>
          <w:spacing w:val="-1"/>
          <w:sz w:val="23"/>
        </w:rPr>
        <w:t xml:space="preserve"> </w:t>
      </w:r>
      <w:r>
        <w:rPr>
          <w:sz w:val="23"/>
        </w:rPr>
        <w:t>указанные в</w:t>
      </w:r>
      <w:r>
        <w:rPr>
          <w:spacing w:val="-2"/>
          <w:sz w:val="23"/>
        </w:rPr>
        <w:t xml:space="preserve"> </w:t>
      </w:r>
      <w:r>
        <w:rPr>
          <w:sz w:val="23"/>
        </w:rPr>
        <w:t>заявлении и</w:t>
      </w:r>
      <w:r>
        <w:rPr>
          <w:spacing w:val="-2"/>
          <w:sz w:val="23"/>
        </w:rPr>
        <w:t xml:space="preserve"> </w:t>
      </w:r>
      <w:r>
        <w:rPr>
          <w:sz w:val="23"/>
        </w:rPr>
        <w:t>представленные документы</w:t>
      </w:r>
      <w:r>
        <w:rPr>
          <w:spacing w:val="-1"/>
          <w:sz w:val="23"/>
        </w:rPr>
        <w:t xml:space="preserve"> </w:t>
      </w:r>
      <w:r>
        <w:rPr>
          <w:sz w:val="23"/>
        </w:rPr>
        <w:t>достоверны.</w:t>
      </w:r>
    </w:p>
    <w:p w14:paraId="21E80FAA">
      <w:pPr>
        <w:tabs>
          <w:tab w:val="left" w:pos="1577"/>
          <w:tab w:val="left" w:pos="5528"/>
          <w:tab w:val="left" w:pos="6685"/>
          <w:tab w:val="left" w:pos="10502"/>
        </w:tabs>
        <w:spacing w:before="0"/>
        <w:ind w:left="208" w:right="0" w:firstLine="0"/>
        <w:jc w:val="left"/>
        <w:rPr>
          <w:rFonts w:ascii="Times New Roman" w:hAnsi="Times New Roman"/>
          <w:sz w:val="23"/>
        </w:rPr>
      </w:pPr>
      <w:r>
        <w:rPr>
          <w:sz w:val="23"/>
        </w:rPr>
        <w:t>Заявитель:</w:t>
      </w:r>
      <w:r>
        <w:rPr>
          <w:sz w:val="23"/>
        </w:rPr>
        <w:tab/>
      </w:r>
      <w:r>
        <w:rPr>
          <w:rFonts w:ascii="Times New Roman" w:hAnsi="Times New Roman"/>
          <w:sz w:val="23"/>
          <w:u w:val="single"/>
        </w:rPr>
        <w:t xml:space="preserve"> </w:t>
      </w:r>
      <w:r>
        <w:rPr>
          <w:rFonts w:ascii="Times New Roman" w:hAnsi="Times New Roman"/>
          <w:sz w:val="23"/>
          <w:u w:val="single"/>
        </w:rPr>
        <w:tab/>
      </w:r>
      <w:r>
        <w:rPr>
          <w:rFonts w:ascii="Times New Roman" w:hAnsi="Times New Roman"/>
          <w:sz w:val="23"/>
        </w:rPr>
        <w:tab/>
      </w:r>
      <w:r>
        <w:rPr>
          <w:rFonts w:ascii="Times New Roman" w:hAnsi="Times New Roman"/>
          <w:sz w:val="23"/>
          <w:u w:val="single"/>
        </w:rPr>
        <w:t xml:space="preserve"> </w:t>
      </w:r>
      <w:r>
        <w:rPr>
          <w:rFonts w:ascii="Times New Roman" w:hAnsi="Times New Roman"/>
          <w:sz w:val="23"/>
          <w:u w:val="single"/>
        </w:rPr>
        <w:tab/>
      </w:r>
    </w:p>
    <w:p w14:paraId="795FE522">
      <w:pPr>
        <w:spacing w:before="9"/>
        <w:ind w:left="8134" w:right="0" w:firstLine="0"/>
        <w:jc w:val="left"/>
        <w:rPr>
          <w:sz w:val="23"/>
        </w:rPr>
      </w:pPr>
      <w:r>
        <w:rPr>
          <w:sz w:val="23"/>
        </w:rPr>
        <w:t>подпись</w:t>
      </w:r>
    </w:p>
    <w:p w14:paraId="3D60852E">
      <w:pPr>
        <w:tabs>
          <w:tab w:val="left" w:pos="1087"/>
          <w:tab w:val="left" w:pos="3238"/>
          <w:tab w:val="left" w:pos="4448"/>
        </w:tabs>
        <w:spacing w:before="0"/>
        <w:ind w:left="208" w:right="0" w:firstLine="0"/>
        <w:jc w:val="left"/>
        <w:rPr>
          <w:sz w:val="23"/>
        </w:rPr>
      </w:pP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"</w:t>
      </w:r>
      <w:r>
        <w:rPr>
          <w:sz w:val="23"/>
          <w:u w:val="single"/>
        </w:rPr>
        <w:tab/>
      </w:r>
      <w:r>
        <w:rPr>
          <w:sz w:val="23"/>
        </w:rPr>
        <w:t>20</w:t>
      </w:r>
      <w:r>
        <w:rPr>
          <w:sz w:val="23"/>
          <w:u w:val="single"/>
        </w:rPr>
        <w:tab/>
      </w:r>
      <w:r>
        <w:rPr>
          <w:sz w:val="23"/>
        </w:rPr>
        <w:t>г.</w:t>
      </w:r>
    </w:p>
    <w:p w14:paraId="08639228">
      <w:pPr>
        <w:spacing w:after="0"/>
        <w:jc w:val="left"/>
        <w:rPr>
          <w:sz w:val="23"/>
        </w:rPr>
        <w:sectPr>
          <w:pgSz w:w="11900" w:h="16800"/>
          <w:pgMar w:top="1440" w:right="580" w:bottom="280" w:left="700" w:header="720" w:footer="720" w:gutter="0"/>
          <w:cols w:space="720" w:num="1"/>
        </w:sectPr>
      </w:pPr>
    </w:p>
    <w:p w14:paraId="10713089">
      <w:pPr>
        <w:spacing w:before="63"/>
        <w:ind w:left="4177" w:right="117" w:firstLine="3312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color w:val="26282F"/>
          <w:sz w:val="24"/>
        </w:rPr>
        <w:t>Приложение N 2</w:t>
      </w:r>
      <w:r>
        <w:rPr>
          <w:rFonts w:ascii="Arial" w:hAnsi="Arial"/>
          <w:b/>
          <w:color w:val="26282F"/>
          <w:spacing w:val="-6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 xml:space="preserve">к типовому </w:t>
      </w:r>
      <w:r>
        <w:rPr>
          <w:rFonts w:ascii="Microsoft Sans Serif" w:hAnsi="Microsoft Sans Serif"/>
          <w:sz w:val="24"/>
        </w:rPr>
        <w:t>административному регламенту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по</w:t>
      </w:r>
      <w:r>
        <w:rPr>
          <w:rFonts w:ascii="Arial" w:hAnsi="Arial"/>
          <w:b/>
          <w:color w:val="26282F"/>
          <w:spacing w:val="-3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предоставлению</w:t>
      </w:r>
      <w:r>
        <w:rPr>
          <w:rFonts w:ascii="Arial" w:hAnsi="Arial"/>
          <w:b/>
          <w:color w:val="26282F"/>
          <w:spacing w:val="-2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муниципальной</w:t>
      </w:r>
      <w:r>
        <w:rPr>
          <w:rFonts w:ascii="Arial" w:hAnsi="Arial"/>
          <w:b/>
          <w:color w:val="26282F"/>
          <w:spacing w:val="-3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услуги</w:t>
      </w:r>
    </w:p>
    <w:p w14:paraId="507C63B1">
      <w:pPr>
        <w:pStyle w:val="2"/>
        <w:ind w:left="4855" w:hanging="56"/>
        <w:rPr>
          <w:rFonts w:ascii="Arial" w:hAnsi="Arial"/>
        </w:rPr>
      </w:pPr>
      <w:r>
        <w:rPr>
          <w:rFonts w:ascii="Arial" w:hAnsi="Arial"/>
          <w:color w:val="26282F"/>
        </w:rPr>
        <w:t>«Выдача разрешения на перемещение</w:t>
      </w:r>
      <w:r>
        <w:rPr>
          <w:rFonts w:ascii="Arial" w:hAnsi="Arial"/>
          <w:color w:val="26282F"/>
          <w:spacing w:val="-64"/>
        </w:rPr>
        <w:t xml:space="preserve"> </w:t>
      </w:r>
      <w:r>
        <w:rPr>
          <w:rFonts w:ascii="Arial" w:hAnsi="Arial"/>
          <w:color w:val="26282F"/>
        </w:rPr>
        <w:t>отходов строительства, сноса зданий</w:t>
      </w:r>
      <w:r>
        <w:rPr>
          <w:rFonts w:ascii="Arial" w:hAnsi="Arial"/>
          <w:color w:val="26282F"/>
          <w:spacing w:val="-64"/>
        </w:rPr>
        <w:t xml:space="preserve"> </w:t>
      </w:r>
      <w:r>
        <w:rPr>
          <w:rFonts w:ascii="Arial" w:hAnsi="Arial"/>
          <w:color w:val="26282F"/>
        </w:rPr>
        <w:t>и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сооружений,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в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том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числе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грунтов</w:t>
      </w:r>
    </w:p>
    <w:p w14:paraId="71118B06">
      <w:pPr>
        <w:spacing w:before="0"/>
        <w:ind w:left="4935" w:right="117" w:firstLine="521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color w:val="26282F"/>
          <w:sz w:val="24"/>
        </w:rPr>
        <w:t>и согласование схемы движения</w:t>
      </w:r>
      <w:r>
        <w:rPr>
          <w:rFonts w:ascii="Arial" w:hAnsi="Arial"/>
          <w:b/>
          <w:color w:val="26282F"/>
          <w:spacing w:val="-6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транспорта и пешеходов на период</w:t>
      </w:r>
      <w:r>
        <w:rPr>
          <w:rFonts w:ascii="Arial" w:hAnsi="Arial"/>
          <w:b/>
          <w:color w:val="26282F"/>
          <w:spacing w:val="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проведения</w:t>
      </w:r>
      <w:r>
        <w:rPr>
          <w:rFonts w:ascii="Arial" w:hAnsi="Arial"/>
          <w:b/>
          <w:color w:val="26282F"/>
          <w:spacing w:val="-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работ</w:t>
      </w:r>
      <w:r>
        <w:rPr>
          <w:rFonts w:ascii="Arial" w:hAnsi="Arial"/>
          <w:b/>
          <w:color w:val="26282F"/>
          <w:spacing w:val="-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на</w:t>
      </w:r>
      <w:r>
        <w:rPr>
          <w:rFonts w:ascii="Arial" w:hAnsi="Arial"/>
          <w:b/>
          <w:color w:val="26282F"/>
          <w:spacing w:val="-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проезжей</w:t>
      </w:r>
      <w:r>
        <w:rPr>
          <w:rFonts w:ascii="Arial" w:hAnsi="Arial"/>
          <w:b/>
          <w:color w:val="26282F"/>
          <w:spacing w:val="-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части</w:t>
      </w:r>
    </w:p>
    <w:p w14:paraId="172E53A9">
      <w:pPr>
        <w:pStyle w:val="2"/>
        <w:ind w:right="116"/>
        <w:rPr>
          <w:rFonts w:ascii="Arial" w:hAnsi="Arial"/>
        </w:rPr>
      </w:pPr>
      <w:r>
        <w:rPr>
          <w:rFonts w:ascii="Arial" w:hAnsi="Arial"/>
          <w:color w:val="26282F"/>
        </w:rPr>
        <w:t>на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территории муниципального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образования</w:t>
      </w:r>
    </w:p>
    <w:p w14:paraId="69F09113">
      <w:pPr>
        <w:spacing w:after="0"/>
        <w:jc w:val="right"/>
        <w:rPr>
          <w:rFonts w:hint="default" w:ascii="Arial" w:hAnsi="Arial" w:cs="Arial"/>
          <w:b/>
          <w:bCs/>
          <w:sz w:val="24"/>
          <w:lang w:val="ru-RU"/>
        </w:rPr>
        <w:sectPr>
          <w:pgSz w:w="11910" w:h="16840"/>
          <w:pgMar w:top="1360" w:right="680" w:bottom="280" w:left="1680" w:header="720" w:footer="720" w:gutter="0"/>
          <w:cols w:space="720" w:num="1"/>
        </w:sectPr>
      </w:pPr>
      <w:r>
        <w:rPr>
          <w:rFonts w:hint="default" w:ascii="Arial" w:hAnsi="Arial" w:cs="Arial"/>
          <w:b/>
          <w:bCs/>
          <w:sz w:val="24"/>
          <w:lang w:val="ru-RU"/>
        </w:rPr>
        <w:t>«Гиагинское сельское поселение»</w:t>
      </w:r>
    </w:p>
    <w:p w14:paraId="5BB4874F">
      <w:pPr>
        <w:pStyle w:val="5"/>
        <w:spacing w:before="9"/>
        <w:ind w:left="0" w:firstLine="0"/>
        <w:jc w:val="left"/>
        <w:rPr>
          <w:rFonts w:ascii="Arial"/>
          <w:b/>
          <w:sz w:val="29"/>
        </w:rPr>
      </w:pPr>
    </w:p>
    <w:p w14:paraId="08110CE5">
      <w:pPr>
        <w:pStyle w:val="2"/>
        <w:spacing w:before="100"/>
        <w:ind w:left="3447" w:right="3453"/>
        <w:jc w:val="center"/>
      </w:pPr>
      <w:r>
        <w:rPr>
          <w:color w:val="26282F"/>
        </w:rPr>
        <w:t>Журнал</w:t>
      </w:r>
    </w:p>
    <w:p w14:paraId="4218205B">
      <w:pPr>
        <w:spacing w:before="0"/>
        <w:ind w:left="3447" w:right="3454" w:firstLine="0"/>
        <w:jc w:val="center"/>
        <w:rPr>
          <w:b/>
          <w:sz w:val="24"/>
        </w:rPr>
      </w:pPr>
      <w:r>
        <w:rPr>
          <w:b/>
          <w:color w:val="26282F"/>
          <w:sz w:val="24"/>
        </w:rPr>
        <w:t>регистрации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заявлений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граждан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на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осуществление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муниципальных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услуг</w:t>
      </w:r>
    </w:p>
    <w:p w14:paraId="1538F1A3">
      <w:pPr>
        <w:pStyle w:val="5"/>
        <w:ind w:left="0" w:firstLine="0"/>
        <w:jc w:val="left"/>
        <w:rPr>
          <w:b/>
          <w:sz w:val="20"/>
        </w:rPr>
      </w:pPr>
    </w:p>
    <w:p w14:paraId="4CE8BE10">
      <w:pPr>
        <w:pStyle w:val="5"/>
        <w:ind w:left="0" w:firstLine="0"/>
        <w:jc w:val="left"/>
        <w:rPr>
          <w:b/>
          <w:sz w:val="20"/>
        </w:rPr>
      </w:pPr>
    </w:p>
    <w:p w14:paraId="6C7207EE">
      <w:pPr>
        <w:pStyle w:val="5"/>
        <w:spacing w:before="2"/>
        <w:ind w:left="0" w:firstLine="0"/>
        <w:jc w:val="left"/>
        <w:rPr>
          <w:b/>
          <w:sz w:val="17"/>
        </w:rPr>
      </w:pPr>
    </w:p>
    <w:tbl>
      <w:tblPr>
        <w:tblStyle w:val="4"/>
        <w:tblW w:w="0" w:type="auto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3004"/>
        <w:gridCol w:w="1985"/>
        <w:gridCol w:w="2551"/>
        <w:gridCol w:w="1843"/>
        <w:gridCol w:w="2977"/>
        <w:gridCol w:w="2409"/>
      </w:tblGrid>
      <w:tr w14:paraId="2CD886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540" w:type="dxa"/>
          </w:tcPr>
          <w:p w14:paraId="2CB4C5BE">
            <w:pPr>
              <w:pStyle w:val="8"/>
              <w:rPr>
                <w:sz w:val="24"/>
              </w:rPr>
            </w:pPr>
            <w:r>
              <w:rPr>
                <w:sz w:val="24"/>
              </w:rPr>
              <w:t>N</w:t>
            </w:r>
          </w:p>
          <w:p w14:paraId="15F83BC9">
            <w:pPr>
              <w:pStyle w:val="8"/>
              <w:ind w:left="143" w:right="131"/>
              <w:rPr>
                <w:sz w:val="24"/>
              </w:rPr>
            </w:pPr>
            <w:r>
              <w:rPr>
                <w:sz w:val="24"/>
              </w:rPr>
              <w:t>п/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3004" w:type="dxa"/>
          </w:tcPr>
          <w:p w14:paraId="01D42843">
            <w:pPr>
              <w:pStyle w:val="8"/>
              <w:ind w:left="232" w:right="216" w:firstLine="513"/>
              <w:jc w:val="left"/>
              <w:rPr>
                <w:sz w:val="24"/>
              </w:rPr>
            </w:pPr>
            <w:r>
              <w:rPr>
                <w:sz w:val="24"/>
              </w:rPr>
              <w:t>Ф.И.О. и адрес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1985" w:type="dxa"/>
          </w:tcPr>
          <w:p w14:paraId="365B2C01">
            <w:pPr>
              <w:pStyle w:val="8"/>
              <w:ind w:left="378" w:right="36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2551" w:type="dxa"/>
          </w:tcPr>
          <w:p w14:paraId="413A55FA">
            <w:pPr>
              <w:pStyle w:val="8"/>
              <w:spacing w:line="280" w:lineRule="atLeast"/>
              <w:ind w:left="280" w:right="268"/>
              <w:rPr>
                <w:sz w:val="24"/>
              </w:rPr>
            </w:pPr>
            <w:r>
              <w:rPr>
                <w:sz w:val="24"/>
              </w:rPr>
              <w:t>Регистрационный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номер и 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  <w:tc>
          <w:tcPr>
            <w:tcW w:w="1843" w:type="dxa"/>
          </w:tcPr>
          <w:p w14:paraId="63085903">
            <w:pPr>
              <w:pStyle w:val="8"/>
              <w:ind w:left="385" w:right="373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977" w:type="dxa"/>
          </w:tcPr>
          <w:p w14:paraId="61611001">
            <w:pPr>
              <w:pStyle w:val="8"/>
              <w:ind w:left="996" w:right="277" w:hanging="690"/>
              <w:jc w:val="left"/>
              <w:rPr>
                <w:sz w:val="24"/>
              </w:rPr>
            </w:pPr>
            <w:r>
              <w:rPr>
                <w:sz w:val="24"/>
              </w:rPr>
              <w:t>Сведения о принятом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</w:p>
        </w:tc>
        <w:tc>
          <w:tcPr>
            <w:tcW w:w="2409" w:type="dxa"/>
          </w:tcPr>
          <w:p w14:paraId="3088AE1B">
            <w:pPr>
              <w:pStyle w:val="8"/>
              <w:spacing w:line="280" w:lineRule="atLeast"/>
              <w:ind w:left="151" w:right="140"/>
              <w:rPr>
                <w:sz w:val="24"/>
              </w:rPr>
            </w:pPr>
            <w:r>
              <w:rPr>
                <w:sz w:val="24"/>
              </w:rPr>
              <w:t>Подпись заявителя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в 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14:paraId="42D2A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40" w:type="dxa"/>
          </w:tcPr>
          <w:p w14:paraId="751BEA0D">
            <w:pPr>
              <w:pStyle w:val="8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04" w:type="dxa"/>
          </w:tcPr>
          <w:p w14:paraId="2C3356FC">
            <w:pPr>
              <w:pStyle w:val="8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5" w:type="dxa"/>
          </w:tcPr>
          <w:p w14:paraId="2C391740">
            <w:pPr>
              <w:pStyle w:val="8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1" w:type="dxa"/>
          </w:tcPr>
          <w:p w14:paraId="2A082F71">
            <w:pPr>
              <w:pStyle w:val="8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</w:tcPr>
          <w:p w14:paraId="21139EAD">
            <w:pPr>
              <w:pStyle w:val="8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</w:tcPr>
          <w:p w14:paraId="6FC01BCF">
            <w:pPr>
              <w:pStyle w:val="8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09" w:type="dxa"/>
          </w:tcPr>
          <w:p w14:paraId="40DF9701">
            <w:pPr>
              <w:pStyle w:val="8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14:paraId="65BCBD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40" w:type="dxa"/>
          </w:tcPr>
          <w:p w14:paraId="7CB50680">
            <w:pPr>
              <w:pStyle w:val="8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</w:tcPr>
          <w:p w14:paraId="52BDC856">
            <w:pPr>
              <w:pStyle w:val="8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14:paraId="7085E33A">
            <w:pPr>
              <w:pStyle w:val="8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361EF6E9">
            <w:pPr>
              <w:pStyle w:val="8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50A627E">
            <w:pPr>
              <w:pStyle w:val="8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</w:tcPr>
          <w:p w14:paraId="19BDE09A">
            <w:pPr>
              <w:pStyle w:val="8"/>
              <w:ind w:left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4CC491E">
            <w:pPr>
              <w:pStyle w:val="8"/>
              <w:ind w:left="0"/>
              <w:jc w:val="left"/>
              <w:rPr>
                <w:rFonts w:ascii="Times New Roman"/>
                <w:sz w:val="20"/>
              </w:rPr>
            </w:pPr>
          </w:p>
        </w:tc>
      </w:tr>
    </w:tbl>
    <w:p w14:paraId="03E1D436">
      <w:pPr>
        <w:spacing w:after="0"/>
        <w:jc w:val="left"/>
        <w:rPr>
          <w:rFonts w:ascii="Times New Roman"/>
          <w:sz w:val="20"/>
        </w:rPr>
        <w:sectPr>
          <w:pgSz w:w="16840" w:h="11910" w:orient="landscape"/>
          <w:pgMar w:top="1100" w:right="600" w:bottom="280" w:left="680" w:header="720" w:footer="720" w:gutter="0"/>
          <w:cols w:space="720" w:num="1"/>
        </w:sectPr>
      </w:pPr>
    </w:p>
    <w:p w14:paraId="3B571963">
      <w:pPr>
        <w:pStyle w:val="2"/>
        <w:spacing w:before="63"/>
        <w:ind w:left="5099" w:firstLine="3369"/>
        <w:jc w:val="both"/>
        <w:rPr>
          <w:rFonts w:ascii="Arial" w:hAnsi="Arial"/>
        </w:rPr>
      </w:pPr>
      <w:r>
        <w:rPr>
          <w:rFonts w:ascii="Arial" w:hAnsi="Arial"/>
          <w:color w:val="26282F"/>
        </w:rPr>
        <w:t>Приложение N 3</w:t>
      </w:r>
      <w:r>
        <w:rPr>
          <w:rFonts w:ascii="Arial" w:hAnsi="Arial"/>
          <w:color w:val="26282F"/>
          <w:spacing w:val="-64"/>
        </w:rPr>
        <w:t xml:space="preserve"> </w:t>
      </w:r>
      <w:r>
        <w:rPr>
          <w:rFonts w:ascii="Arial" w:hAnsi="Arial"/>
          <w:color w:val="26282F"/>
        </w:rPr>
        <w:t>к типовому административному регламенту</w:t>
      </w:r>
      <w:r>
        <w:rPr>
          <w:rFonts w:ascii="Arial" w:hAnsi="Arial"/>
          <w:color w:val="26282F"/>
          <w:spacing w:val="-64"/>
        </w:rPr>
        <w:t xml:space="preserve"> </w:t>
      </w:r>
      <w:r>
        <w:rPr>
          <w:rFonts w:ascii="Arial" w:hAnsi="Arial"/>
          <w:color w:val="26282F"/>
        </w:rPr>
        <w:t>по</w:t>
      </w:r>
      <w:r>
        <w:rPr>
          <w:rFonts w:ascii="Arial" w:hAnsi="Arial"/>
          <w:color w:val="26282F"/>
          <w:spacing w:val="-2"/>
        </w:rPr>
        <w:t xml:space="preserve"> </w:t>
      </w:r>
      <w:r>
        <w:rPr>
          <w:rFonts w:ascii="Arial" w:hAnsi="Arial"/>
          <w:color w:val="26282F"/>
        </w:rPr>
        <w:t>предоставлению</w:t>
      </w:r>
      <w:r>
        <w:rPr>
          <w:rFonts w:ascii="Arial" w:hAnsi="Arial"/>
          <w:color w:val="26282F"/>
          <w:spacing w:val="-2"/>
        </w:rPr>
        <w:t xml:space="preserve"> </w:t>
      </w:r>
      <w:r>
        <w:rPr>
          <w:rFonts w:ascii="Arial" w:hAnsi="Arial"/>
          <w:color w:val="26282F"/>
        </w:rPr>
        <w:t>муниципальной</w:t>
      </w:r>
      <w:r>
        <w:rPr>
          <w:rFonts w:ascii="Arial" w:hAnsi="Arial"/>
          <w:color w:val="26282F"/>
          <w:spacing w:val="-3"/>
        </w:rPr>
        <w:t xml:space="preserve"> </w:t>
      </w:r>
      <w:r>
        <w:rPr>
          <w:rFonts w:ascii="Arial" w:hAnsi="Arial"/>
          <w:color w:val="26282F"/>
        </w:rPr>
        <w:t>услуги</w:t>
      </w:r>
    </w:p>
    <w:p w14:paraId="0DB7F503">
      <w:pPr>
        <w:spacing w:before="0"/>
        <w:ind w:left="5835" w:right="117" w:hanging="56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color w:val="26282F"/>
          <w:sz w:val="24"/>
        </w:rPr>
        <w:t>«Выдача разрешения на перемещение</w:t>
      </w:r>
      <w:r>
        <w:rPr>
          <w:rFonts w:ascii="Arial" w:hAnsi="Arial"/>
          <w:b/>
          <w:color w:val="26282F"/>
          <w:spacing w:val="-6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отходов строительства, сноса зданий</w:t>
      </w:r>
      <w:r>
        <w:rPr>
          <w:rFonts w:ascii="Arial" w:hAnsi="Arial"/>
          <w:b/>
          <w:color w:val="26282F"/>
          <w:spacing w:val="-6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и</w:t>
      </w:r>
      <w:r>
        <w:rPr>
          <w:rFonts w:ascii="Arial" w:hAnsi="Arial"/>
          <w:b/>
          <w:color w:val="26282F"/>
          <w:spacing w:val="-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сооружений,</w:t>
      </w:r>
      <w:r>
        <w:rPr>
          <w:rFonts w:ascii="Arial" w:hAnsi="Arial"/>
          <w:b/>
          <w:color w:val="26282F"/>
          <w:spacing w:val="-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в</w:t>
      </w:r>
      <w:r>
        <w:rPr>
          <w:rFonts w:ascii="Arial" w:hAnsi="Arial"/>
          <w:b/>
          <w:color w:val="26282F"/>
          <w:spacing w:val="-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том</w:t>
      </w:r>
      <w:r>
        <w:rPr>
          <w:rFonts w:ascii="Arial" w:hAnsi="Arial"/>
          <w:b/>
          <w:color w:val="26282F"/>
          <w:spacing w:val="-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числе</w:t>
      </w:r>
      <w:r>
        <w:rPr>
          <w:rFonts w:ascii="Arial" w:hAnsi="Arial"/>
          <w:b/>
          <w:color w:val="26282F"/>
          <w:spacing w:val="-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грунтов</w:t>
      </w:r>
    </w:p>
    <w:p w14:paraId="3BA47EB7">
      <w:pPr>
        <w:pStyle w:val="2"/>
        <w:ind w:left="5915" w:firstLine="521"/>
        <w:rPr>
          <w:rFonts w:ascii="Arial" w:hAnsi="Arial"/>
        </w:rPr>
      </w:pPr>
      <w:r>
        <w:rPr>
          <w:rFonts w:ascii="Arial" w:hAnsi="Arial"/>
          <w:color w:val="26282F"/>
        </w:rPr>
        <w:t>и согласование схемы движения</w:t>
      </w:r>
      <w:r>
        <w:rPr>
          <w:rFonts w:ascii="Arial" w:hAnsi="Arial"/>
          <w:color w:val="26282F"/>
          <w:spacing w:val="-64"/>
        </w:rPr>
        <w:t xml:space="preserve"> </w:t>
      </w:r>
      <w:r>
        <w:rPr>
          <w:rFonts w:ascii="Arial" w:hAnsi="Arial"/>
          <w:color w:val="26282F"/>
        </w:rPr>
        <w:t>транспорта и пешеходов на период</w:t>
      </w:r>
      <w:r>
        <w:rPr>
          <w:rFonts w:ascii="Arial" w:hAnsi="Arial"/>
          <w:color w:val="26282F"/>
          <w:spacing w:val="1"/>
        </w:rPr>
        <w:t xml:space="preserve"> </w:t>
      </w:r>
      <w:r>
        <w:rPr>
          <w:rFonts w:ascii="Arial" w:hAnsi="Arial"/>
          <w:color w:val="26282F"/>
        </w:rPr>
        <w:t>проведения</w:t>
      </w:r>
      <w:r>
        <w:rPr>
          <w:rFonts w:ascii="Arial" w:hAnsi="Arial"/>
          <w:color w:val="26282F"/>
          <w:spacing w:val="-4"/>
        </w:rPr>
        <w:t xml:space="preserve"> </w:t>
      </w:r>
      <w:r>
        <w:rPr>
          <w:rFonts w:ascii="Arial" w:hAnsi="Arial"/>
          <w:color w:val="26282F"/>
        </w:rPr>
        <w:t>работ</w:t>
      </w:r>
      <w:r>
        <w:rPr>
          <w:rFonts w:ascii="Arial" w:hAnsi="Arial"/>
          <w:color w:val="26282F"/>
          <w:spacing w:val="-4"/>
        </w:rPr>
        <w:t xml:space="preserve"> </w:t>
      </w:r>
      <w:r>
        <w:rPr>
          <w:rFonts w:ascii="Arial" w:hAnsi="Arial"/>
          <w:color w:val="26282F"/>
        </w:rPr>
        <w:t>на</w:t>
      </w:r>
      <w:r>
        <w:rPr>
          <w:rFonts w:ascii="Arial" w:hAnsi="Arial"/>
          <w:color w:val="26282F"/>
          <w:spacing w:val="-4"/>
        </w:rPr>
        <w:t xml:space="preserve"> </w:t>
      </w:r>
      <w:r>
        <w:rPr>
          <w:rFonts w:ascii="Arial" w:hAnsi="Arial"/>
          <w:color w:val="26282F"/>
        </w:rPr>
        <w:t>проезжей</w:t>
      </w:r>
      <w:r>
        <w:rPr>
          <w:rFonts w:ascii="Arial" w:hAnsi="Arial"/>
          <w:color w:val="26282F"/>
          <w:spacing w:val="-4"/>
        </w:rPr>
        <w:t xml:space="preserve"> </w:t>
      </w:r>
      <w:r>
        <w:rPr>
          <w:rFonts w:ascii="Arial" w:hAnsi="Arial"/>
          <w:color w:val="26282F"/>
        </w:rPr>
        <w:t>части</w:t>
      </w:r>
    </w:p>
    <w:p w14:paraId="410ACC55">
      <w:pPr>
        <w:spacing w:before="0"/>
        <w:ind w:left="0" w:right="116" w:firstLine="0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color w:val="26282F"/>
          <w:sz w:val="24"/>
        </w:rPr>
        <w:t>на</w:t>
      </w:r>
      <w:r>
        <w:rPr>
          <w:rFonts w:ascii="Arial" w:hAnsi="Arial"/>
          <w:b/>
          <w:color w:val="26282F"/>
          <w:spacing w:val="-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территории муниципального</w:t>
      </w:r>
      <w:r>
        <w:rPr>
          <w:rFonts w:ascii="Arial" w:hAnsi="Arial"/>
          <w:b/>
          <w:color w:val="26282F"/>
          <w:spacing w:val="-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образования</w:t>
      </w:r>
    </w:p>
    <w:p w14:paraId="081BCDEB">
      <w:pPr>
        <w:spacing w:before="0"/>
        <w:ind w:left="5334" w:right="0" w:firstLine="0"/>
        <w:jc w:val="right"/>
        <w:rPr>
          <w:rFonts w:hint="default" w:ascii="Arial" w:hAnsi="Arial"/>
          <w:b/>
          <w:sz w:val="24"/>
          <w:lang w:val="ru-RU"/>
        </w:rPr>
      </w:pPr>
      <w:r>
        <w:rPr>
          <w:rFonts w:hint="default" w:ascii="Arial" w:hAnsi="Arial"/>
          <w:b/>
          <w:sz w:val="24"/>
          <w:lang w:val="ru-RU"/>
        </w:rPr>
        <w:t>«Гиагинское сельское поселение»</w:t>
      </w:r>
    </w:p>
    <w:p w14:paraId="5F7A5343">
      <w:pPr>
        <w:pStyle w:val="5"/>
        <w:spacing w:before="9"/>
        <w:ind w:left="0" w:firstLine="0"/>
        <w:jc w:val="left"/>
        <w:rPr>
          <w:rFonts w:ascii="Arial"/>
          <w:b/>
          <w:sz w:val="33"/>
        </w:rPr>
      </w:pPr>
    </w:p>
    <w:p w14:paraId="7D762D2A">
      <w:pPr>
        <w:pStyle w:val="2"/>
        <w:spacing w:before="1"/>
        <w:ind w:left="3472" w:right="3484" w:firstLine="1118"/>
        <w:jc w:val="left"/>
      </w:pPr>
      <w:r>
        <w:rPr>
          <w:color w:val="26282F"/>
        </w:rPr>
        <w:t>Блок-схема</w:t>
      </w:r>
      <w:r>
        <w:rPr>
          <w:color w:val="26282F"/>
          <w:spacing w:val="1"/>
        </w:rPr>
        <w:t xml:space="preserve"> </w:t>
      </w:r>
      <w:r>
        <w:rPr>
          <w:color w:val="26282F"/>
        </w:rPr>
        <w:t>последовательности</w:t>
      </w:r>
      <w:r>
        <w:rPr>
          <w:color w:val="26282F"/>
          <w:spacing w:val="-6"/>
        </w:rPr>
        <w:t xml:space="preserve"> </w:t>
      </w:r>
      <w:r>
        <w:rPr>
          <w:color w:val="26282F"/>
        </w:rPr>
        <w:t>действий</w:t>
      </w:r>
    </w:p>
    <w:p w14:paraId="5F54CC6A">
      <w:pPr>
        <w:spacing w:before="107"/>
        <w:ind w:left="820" w:right="0" w:firstLine="0"/>
        <w:jc w:val="left"/>
        <w:rPr>
          <w:b/>
          <w:sz w:val="20"/>
        </w:rPr>
      </w:pPr>
      <w:r>
        <w:rPr>
          <w:b/>
          <w:color w:val="353742"/>
          <w:sz w:val="20"/>
        </w:rPr>
        <w:t>С</w:t>
      </w:r>
      <w:r>
        <w:rPr>
          <w:b/>
          <w:color w:val="353742"/>
          <w:spacing w:val="-4"/>
          <w:sz w:val="20"/>
        </w:rPr>
        <w:t xml:space="preserve"> </w:t>
      </w:r>
      <w:r>
        <w:rPr>
          <w:b/>
          <w:color w:val="353742"/>
          <w:sz w:val="20"/>
        </w:rPr>
        <w:t>изменениями</w:t>
      </w:r>
      <w:r>
        <w:rPr>
          <w:b/>
          <w:color w:val="353742"/>
          <w:spacing w:val="-3"/>
          <w:sz w:val="20"/>
        </w:rPr>
        <w:t xml:space="preserve"> </w:t>
      </w:r>
      <w:r>
        <w:rPr>
          <w:b/>
          <w:color w:val="353742"/>
          <w:sz w:val="20"/>
        </w:rPr>
        <w:t>и</w:t>
      </w:r>
      <w:r>
        <w:rPr>
          <w:b/>
          <w:color w:val="353742"/>
          <w:spacing w:val="-3"/>
          <w:sz w:val="20"/>
        </w:rPr>
        <w:t xml:space="preserve"> </w:t>
      </w:r>
      <w:r>
        <w:rPr>
          <w:b/>
          <w:color w:val="353742"/>
          <w:sz w:val="20"/>
        </w:rPr>
        <w:t>дополнениями</w:t>
      </w:r>
      <w:r>
        <w:rPr>
          <w:b/>
          <w:color w:val="353742"/>
          <w:spacing w:val="-3"/>
          <w:sz w:val="20"/>
        </w:rPr>
        <w:t xml:space="preserve"> </w:t>
      </w:r>
      <w:r>
        <w:rPr>
          <w:b/>
          <w:color w:val="353742"/>
          <w:sz w:val="20"/>
        </w:rPr>
        <w:t>от:</w:t>
      </w:r>
    </w:p>
    <w:p w14:paraId="17757BA8">
      <w:pPr>
        <w:pStyle w:val="5"/>
        <w:ind w:left="0" w:firstLine="0"/>
        <w:jc w:val="left"/>
        <w:rPr>
          <w:b/>
        </w:rPr>
      </w:pPr>
    </w:p>
    <w:p w14:paraId="5201691C">
      <w:pPr>
        <w:spacing w:before="0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14:paraId="2FC39BB4">
      <w:pPr>
        <w:tabs>
          <w:tab w:val="left" w:pos="1881"/>
          <w:tab w:val="left" w:pos="8921"/>
        </w:tabs>
        <w:spacing w:before="0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│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>Первичный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прием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документов</w:t>
      </w:r>
      <w:r>
        <w:rPr>
          <w:rFonts w:ascii="Courier New" w:hAnsi="Courier New"/>
          <w:spacing w:val="-6"/>
          <w:sz w:val="22"/>
        </w:rPr>
        <w:t xml:space="preserve"> </w:t>
      </w:r>
      <w:r>
        <w:rPr>
          <w:rFonts w:ascii="Courier New" w:hAnsi="Courier New"/>
          <w:sz w:val="22"/>
        </w:rPr>
        <w:t>и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регистрация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>│</w:t>
      </w:r>
    </w:p>
    <w:p w14:paraId="738FB98B">
      <w:pPr>
        <w:spacing w:before="1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└──────────────────────────────────┬────────────────────────────────────┘</w:t>
      </w:r>
    </w:p>
    <w:p w14:paraId="6DA9AE1B">
      <w:pPr>
        <w:spacing w:before="0"/>
        <w:ind w:left="0" w:right="2490" w:firstLine="0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│</w:t>
      </w:r>
    </w:p>
    <w:p w14:paraId="049B925C">
      <w:pPr>
        <w:spacing w:before="0"/>
        <w:ind w:left="0" w:right="2490" w:firstLine="0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│</w:t>
      </w:r>
    </w:p>
    <w:p w14:paraId="02CBAC5F">
      <w:pPr>
        <w:spacing w:before="0"/>
        <w:ind w:left="0" w:right="2490" w:firstLine="0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▼</w:t>
      </w:r>
    </w:p>
    <w:p w14:paraId="65ACF180">
      <w:pPr>
        <w:spacing w:before="0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14:paraId="6DBB3A3F">
      <w:pPr>
        <w:spacing w:before="0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│Рассмотрение</w:t>
      </w:r>
      <w:r>
        <w:rPr>
          <w:rFonts w:ascii="Courier New" w:hAnsi="Courier New"/>
          <w:spacing w:val="-8"/>
          <w:sz w:val="22"/>
        </w:rPr>
        <w:t xml:space="preserve"> </w:t>
      </w:r>
      <w:r>
        <w:rPr>
          <w:rFonts w:ascii="Courier New" w:hAnsi="Courier New"/>
          <w:sz w:val="22"/>
        </w:rPr>
        <w:t>документов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для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установления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права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на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муниципальную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услугу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│</w:t>
      </w:r>
    </w:p>
    <w:p w14:paraId="2234E30B">
      <w:pPr>
        <w:spacing w:before="0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└──────────────────────────────────┬────────────────────────────────────┘</w:t>
      </w:r>
    </w:p>
    <w:p w14:paraId="47843DF2">
      <w:pPr>
        <w:spacing w:before="0"/>
        <w:ind w:left="0" w:right="2490" w:firstLine="0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│</w:t>
      </w:r>
    </w:p>
    <w:p w14:paraId="767844B6">
      <w:pPr>
        <w:spacing w:before="0"/>
        <w:ind w:left="0" w:right="2490" w:firstLine="0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│</w:t>
      </w:r>
    </w:p>
    <w:p w14:paraId="013E72D6">
      <w:pPr>
        <w:spacing w:before="0"/>
        <w:ind w:left="0" w:right="2490" w:firstLine="0"/>
        <w:jc w:val="center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▼</w:t>
      </w:r>
    </w:p>
    <w:p w14:paraId="45AFB72D">
      <w:pPr>
        <w:spacing w:before="0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14:paraId="57BB21DE">
      <w:pPr>
        <w:spacing w:before="0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│</w:t>
      </w:r>
      <w:r>
        <w:rPr>
          <w:rFonts w:ascii="Courier New" w:hAnsi="Courier New"/>
          <w:spacing w:val="188"/>
          <w:sz w:val="22"/>
        </w:rPr>
        <w:t xml:space="preserve"> </w:t>
      </w:r>
      <w:r>
        <w:rPr>
          <w:rFonts w:ascii="Courier New" w:hAnsi="Courier New"/>
          <w:sz w:val="22"/>
        </w:rPr>
        <w:t>Принятие</w:t>
      </w:r>
      <w:r>
        <w:rPr>
          <w:rFonts w:ascii="Courier New" w:hAnsi="Courier New"/>
          <w:spacing w:val="-4"/>
          <w:sz w:val="22"/>
        </w:rPr>
        <w:t xml:space="preserve"> </w:t>
      </w:r>
      <w:r>
        <w:rPr>
          <w:rFonts w:ascii="Courier New" w:hAnsi="Courier New"/>
          <w:sz w:val="22"/>
        </w:rPr>
        <w:t>решения</w:t>
      </w:r>
      <w:r>
        <w:rPr>
          <w:rFonts w:ascii="Courier New" w:hAnsi="Courier New"/>
          <w:spacing w:val="-4"/>
          <w:sz w:val="22"/>
        </w:rPr>
        <w:t xml:space="preserve"> </w:t>
      </w:r>
      <w:r>
        <w:rPr>
          <w:rFonts w:ascii="Courier New" w:hAnsi="Courier New"/>
          <w:sz w:val="22"/>
        </w:rPr>
        <w:t>о</w:t>
      </w:r>
      <w:r>
        <w:rPr>
          <w:rFonts w:ascii="Courier New" w:hAnsi="Courier New"/>
          <w:spacing w:val="-4"/>
          <w:sz w:val="22"/>
        </w:rPr>
        <w:t xml:space="preserve"> </w:t>
      </w:r>
      <w:r>
        <w:rPr>
          <w:rFonts w:ascii="Courier New" w:hAnsi="Courier New"/>
          <w:sz w:val="22"/>
        </w:rPr>
        <w:t>предоставлении</w:t>
      </w:r>
      <w:r>
        <w:rPr>
          <w:rFonts w:ascii="Courier New" w:hAnsi="Courier New"/>
          <w:spacing w:val="-5"/>
          <w:sz w:val="22"/>
        </w:rPr>
        <w:t xml:space="preserve"> </w:t>
      </w:r>
      <w:r>
        <w:rPr>
          <w:rFonts w:ascii="Courier New" w:hAnsi="Courier New"/>
          <w:sz w:val="22"/>
        </w:rPr>
        <w:t>либо</w:t>
      </w:r>
      <w:r>
        <w:rPr>
          <w:rFonts w:ascii="Courier New" w:hAnsi="Courier New"/>
          <w:spacing w:val="-4"/>
          <w:sz w:val="22"/>
        </w:rPr>
        <w:t xml:space="preserve"> </w:t>
      </w:r>
      <w:r>
        <w:rPr>
          <w:rFonts w:ascii="Courier New" w:hAnsi="Courier New"/>
          <w:sz w:val="22"/>
        </w:rPr>
        <w:t>об</w:t>
      </w:r>
      <w:r>
        <w:rPr>
          <w:rFonts w:ascii="Courier New" w:hAnsi="Courier New"/>
          <w:spacing w:val="-4"/>
          <w:sz w:val="22"/>
        </w:rPr>
        <w:t xml:space="preserve"> </w:t>
      </w:r>
      <w:r>
        <w:rPr>
          <w:rFonts w:ascii="Courier New" w:hAnsi="Courier New"/>
          <w:sz w:val="22"/>
        </w:rPr>
        <w:t>отказе</w:t>
      </w:r>
      <w:r>
        <w:rPr>
          <w:rFonts w:ascii="Courier New" w:hAnsi="Courier New"/>
          <w:spacing w:val="-4"/>
          <w:sz w:val="22"/>
        </w:rPr>
        <w:t xml:space="preserve"> </w:t>
      </w:r>
      <w:r>
        <w:rPr>
          <w:rFonts w:ascii="Courier New" w:hAnsi="Courier New"/>
          <w:sz w:val="22"/>
        </w:rPr>
        <w:t>в</w:t>
      </w:r>
      <w:r>
        <w:rPr>
          <w:rFonts w:ascii="Courier New" w:hAnsi="Courier New"/>
          <w:spacing w:val="-5"/>
          <w:sz w:val="22"/>
        </w:rPr>
        <w:t xml:space="preserve"> </w:t>
      </w:r>
      <w:r>
        <w:rPr>
          <w:rFonts w:ascii="Courier New" w:hAnsi="Courier New"/>
          <w:sz w:val="22"/>
        </w:rPr>
        <w:t>предоставлении</w:t>
      </w:r>
      <w:r>
        <w:rPr>
          <w:rFonts w:ascii="Courier New" w:hAnsi="Courier New"/>
          <w:spacing w:val="189"/>
          <w:sz w:val="22"/>
        </w:rPr>
        <w:t xml:space="preserve"> </w:t>
      </w:r>
      <w:r>
        <w:rPr>
          <w:rFonts w:ascii="Courier New" w:hAnsi="Courier New"/>
          <w:sz w:val="22"/>
        </w:rPr>
        <w:t>│</w:t>
      </w:r>
    </w:p>
    <w:p w14:paraId="70A26E89">
      <w:pPr>
        <w:tabs>
          <w:tab w:val="left" w:pos="1881"/>
          <w:tab w:val="left" w:pos="8921"/>
        </w:tabs>
        <w:spacing w:before="0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│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>муниципальной</w:t>
      </w:r>
      <w:r>
        <w:rPr>
          <w:rFonts w:ascii="Courier New" w:hAnsi="Courier New"/>
          <w:spacing w:val="-8"/>
          <w:sz w:val="22"/>
        </w:rPr>
        <w:t xml:space="preserve"> </w:t>
      </w:r>
      <w:r>
        <w:rPr>
          <w:rFonts w:ascii="Courier New" w:hAnsi="Courier New"/>
          <w:sz w:val="22"/>
        </w:rPr>
        <w:t>услуги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и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выдача</w:t>
      </w:r>
      <w:r>
        <w:rPr>
          <w:rFonts w:ascii="Courier New" w:hAnsi="Courier New"/>
          <w:spacing w:val="-7"/>
          <w:sz w:val="22"/>
        </w:rPr>
        <w:t xml:space="preserve"> </w:t>
      </w:r>
      <w:r>
        <w:rPr>
          <w:rFonts w:ascii="Courier New" w:hAnsi="Courier New"/>
          <w:sz w:val="22"/>
        </w:rPr>
        <w:t>документов</w:t>
      </w:r>
      <w:r>
        <w:rPr>
          <w:rFonts w:ascii="Courier New" w:hAnsi="Courier New"/>
          <w:sz w:val="22"/>
        </w:rPr>
        <w:tab/>
      </w:r>
      <w:r>
        <w:rPr>
          <w:rFonts w:ascii="Courier New" w:hAnsi="Courier New"/>
          <w:sz w:val="22"/>
        </w:rPr>
        <w:t>│</w:t>
      </w:r>
    </w:p>
    <w:p w14:paraId="24C31DF0">
      <w:pPr>
        <w:spacing w:before="0"/>
        <w:ind w:left="100" w:right="0" w:firstLine="0"/>
        <w:jc w:val="left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14:paraId="79D6826B">
      <w:pPr>
        <w:spacing w:after="0"/>
        <w:jc w:val="left"/>
        <w:rPr>
          <w:rFonts w:ascii="Courier New" w:hAnsi="Courier New"/>
          <w:sz w:val="22"/>
        </w:rPr>
        <w:sectPr>
          <w:pgSz w:w="11910" w:h="16840"/>
          <w:pgMar w:top="1360" w:right="680" w:bottom="280" w:left="700" w:header="720" w:footer="720" w:gutter="0"/>
          <w:cols w:space="720" w:num="1"/>
        </w:sectPr>
      </w:pPr>
    </w:p>
    <w:p w14:paraId="1D979A4F">
      <w:pPr>
        <w:spacing w:before="63"/>
        <w:ind w:left="5157" w:right="117" w:firstLine="3312"/>
        <w:jc w:val="right"/>
        <w:rPr>
          <w:rFonts w:ascii="Arial" w:hAnsi="Arial"/>
          <w:b/>
          <w:color w:val="26282F"/>
          <w:spacing w:val="-2"/>
          <w:sz w:val="24"/>
        </w:rPr>
      </w:pPr>
      <w:r>
        <w:rPr>
          <w:rFonts w:ascii="Arial" w:hAnsi="Arial"/>
          <w:b/>
          <w:color w:val="26282F"/>
          <w:sz w:val="24"/>
        </w:rPr>
        <w:t>Приложение</w:t>
      </w:r>
      <w:r>
        <w:rPr>
          <w:rFonts w:hint="default" w:ascii="Arial" w:hAnsi="Arial"/>
          <w:b/>
          <w:color w:val="26282F"/>
          <w:sz w:val="24"/>
          <w:lang w:val="ru-RU"/>
        </w:rPr>
        <w:t xml:space="preserve"> </w:t>
      </w:r>
      <w:r>
        <w:rPr>
          <w:rFonts w:ascii="Arial" w:hAnsi="Arial"/>
          <w:b/>
          <w:color w:val="26282F"/>
          <w:sz w:val="24"/>
        </w:rPr>
        <w:t>N 4</w:t>
      </w:r>
      <w:r>
        <w:rPr>
          <w:rFonts w:ascii="Arial" w:hAnsi="Arial"/>
          <w:b/>
          <w:color w:val="26282F"/>
          <w:spacing w:val="-6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к типовому</w:t>
      </w:r>
      <w:r>
        <w:rPr>
          <w:rFonts w:ascii="Arial" w:hAnsi="Arial"/>
          <w:b/>
          <w:color w:val="26282F"/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административному регламенту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по</w:t>
      </w:r>
      <w:r>
        <w:rPr>
          <w:rFonts w:ascii="Arial" w:hAnsi="Arial"/>
          <w:b/>
          <w:color w:val="26282F"/>
          <w:spacing w:val="-3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предоставлению</w:t>
      </w:r>
      <w:r>
        <w:rPr>
          <w:rFonts w:ascii="Arial" w:hAnsi="Arial"/>
          <w:b/>
          <w:color w:val="26282F"/>
          <w:spacing w:val="-2"/>
          <w:sz w:val="24"/>
        </w:rPr>
        <w:t xml:space="preserve"> </w:t>
      </w:r>
    </w:p>
    <w:p w14:paraId="51937EDC">
      <w:pPr>
        <w:spacing w:before="63"/>
        <w:ind w:left="5157" w:right="117" w:firstLine="3312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color w:val="26282F"/>
          <w:sz w:val="24"/>
        </w:rPr>
        <w:t>муниципальной</w:t>
      </w:r>
      <w:r>
        <w:rPr>
          <w:rFonts w:ascii="Arial" w:hAnsi="Arial"/>
          <w:b/>
          <w:color w:val="26282F"/>
          <w:spacing w:val="-3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услуги</w:t>
      </w:r>
    </w:p>
    <w:p w14:paraId="713408FB">
      <w:pPr>
        <w:pStyle w:val="2"/>
        <w:ind w:left="5835" w:hanging="56"/>
        <w:jc w:val="right"/>
        <w:rPr>
          <w:rFonts w:ascii="Arial" w:hAnsi="Arial"/>
        </w:rPr>
      </w:pPr>
      <w:r>
        <w:rPr>
          <w:rFonts w:ascii="Arial" w:hAnsi="Arial"/>
          <w:color w:val="26282F"/>
        </w:rPr>
        <w:t>«Выдача разрешения на перемещение</w:t>
      </w:r>
      <w:r>
        <w:rPr>
          <w:rFonts w:ascii="Arial" w:hAnsi="Arial"/>
          <w:color w:val="26282F"/>
          <w:spacing w:val="-64"/>
        </w:rPr>
        <w:t xml:space="preserve"> </w:t>
      </w:r>
      <w:r>
        <w:rPr>
          <w:rFonts w:ascii="Arial" w:hAnsi="Arial"/>
          <w:color w:val="26282F"/>
        </w:rPr>
        <w:t>отходов строительства, сноса зданий</w:t>
      </w:r>
      <w:r>
        <w:rPr>
          <w:rFonts w:ascii="Arial" w:hAnsi="Arial"/>
          <w:color w:val="26282F"/>
          <w:spacing w:val="-64"/>
        </w:rPr>
        <w:t xml:space="preserve"> </w:t>
      </w:r>
      <w:r>
        <w:rPr>
          <w:rFonts w:ascii="Arial" w:hAnsi="Arial"/>
          <w:color w:val="26282F"/>
        </w:rPr>
        <w:t>и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сооружений,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в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том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числе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грунтов</w:t>
      </w:r>
    </w:p>
    <w:p w14:paraId="67D72269">
      <w:pPr>
        <w:spacing w:before="0"/>
        <w:ind w:left="5915" w:right="117" w:firstLine="521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color w:val="26282F"/>
          <w:sz w:val="24"/>
        </w:rPr>
        <w:t>и согласование схемы движения</w:t>
      </w:r>
      <w:r>
        <w:rPr>
          <w:rFonts w:ascii="Arial" w:hAnsi="Arial"/>
          <w:b/>
          <w:color w:val="26282F"/>
          <w:spacing w:val="-6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транспорта и пешеходов на период</w:t>
      </w:r>
      <w:r>
        <w:rPr>
          <w:rFonts w:ascii="Arial" w:hAnsi="Arial"/>
          <w:b/>
          <w:color w:val="26282F"/>
          <w:spacing w:val="1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проведения</w:t>
      </w:r>
      <w:r>
        <w:rPr>
          <w:rFonts w:ascii="Arial" w:hAnsi="Arial"/>
          <w:b/>
          <w:color w:val="26282F"/>
          <w:spacing w:val="-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работ</w:t>
      </w:r>
      <w:r>
        <w:rPr>
          <w:rFonts w:ascii="Arial" w:hAnsi="Arial"/>
          <w:b/>
          <w:color w:val="26282F"/>
          <w:spacing w:val="-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на</w:t>
      </w:r>
      <w:r>
        <w:rPr>
          <w:rFonts w:ascii="Arial" w:hAnsi="Arial"/>
          <w:b/>
          <w:color w:val="26282F"/>
          <w:spacing w:val="-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проезжей</w:t>
      </w:r>
      <w:r>
        <w:rPr>
          <w:rFonts w:ascii="Arial" w:hAnsi="Arial"/>
          <w:b/>
          <w:color w:val="26282F"/>
          <w:spacing w:val="-4"/>
          <w:sz w:val="24"/>
        </w:rPr>
        <w:t xml:space="preserve"> </w:t>
      </w:r>
      <w:r>
        <w:rPr>
          <w:rFonts w:ascii="Arial" w:hAnsi="Arial"/>
          <w:b/>
          <w:color w:val="26282F"/>
          <w:sz w:val="24"/>
        </w:rPr>
        <w:t>части</w:t>
      </w:r>
    </w:p>
    <w:p w14:paraId="7E9A6118">
      <w:pPr>
        <w:pStyle w:val="2"/>
        <w:ind w:right="116"/>
        <w:jc w:val="right"/>
        <w:rPr>
          <w:rFonts w:ascii="Arial" w:hAnsi="Arial"/>
        </w:rPr>
      </w:pPr>
      <w:r>
        <w:rPr>
          <w:rFonts w:ascii="Arial" w:hAnsi="Arial"/>
          <w:color w:val="26282F"/>
        </w:rPr>
        <w:t>на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территории муниципального</w:t>
      </w:r>
      <w:r>
        <w:rPr>
          <w:rFonts w:ascii="Arial" w:hAnsi="Arial"/>
          <w:color w:val="26282F"/>
          <w:spacing w:val="-1"/>
        </w:rPr>
        <w:t xml:space="preserve"> </w:t>
      </w:r>
      <w:r>
        <w:rPr>
          <w:rFonts w:ascii="Arial" w:hAnsi="Arial"/>
          <w:color w:val="26282F"/>
        </w:rPr>
        <w:t>образования</w:t>
      </w:r>
    </w:p>
    <w:p w14:paraId="6F34E37E">
      <w:pPr>
        <w:spacing w:before="0"/>
        <w:ind w:left="5334" w:right="0" w:firstLine="0"/>
        <w:jc w:val="right"/>
        <w:rPr>
          <w:rFonts w:ascii="Arial"/>
          <w:b/>
          <w:sz w:val="20"/>
        </w:rPr>
      </w:pPr>
      <w:r>
        <w:rPr>
          <w:rFonts w:hint="default" w:ascii="Arial" w:hAnsi="Arial"/>
          <w:b/>
          <w:sz w:val="24"/>
          <w:lang w:val="ru-RU"/>
        </w:rPr>
        <w:t>«Гиагинское сельское поселение»</w:t>
      </w:r>
      <w:r>
        <w:pict>
          <v:line id="_x0000_s1044" o:spid="_x0000_s1044" o:spt="20" style="position:absolute;left:0pt;margin-left:0pt;margin-top:0pt;height:0pt;width:0pt;mso-position-horizontal-relative:page;mso-position-vertical-relative:page;z-index:251661312;mso-width-relative:page;mso-height-relative:page;" stroked="t" coordsize="21600,21600">
            <v:path arrowok="t"/>
            <v:fill focussize="0,0"/>
            <v:stroke weight="0pt" color="#000000"/>
            <v:imagedata o:title=""/>
            <o:lock v:ext="edit"/>
          </v:line>
        </w:pict>
      </w:r>
      <w:r>
        <w:pict>
          <v:line id="_x0000_s1045" o:spid="_x0000_s1045" o:spt="20" style="position:absolute;left:0pt;margin-left:0pt;margin-top:0pt;height:0pt;width:0pt;mso-position-horizontal-relative:page;mso-position-vertical-relative:page;z-index:251661312;mso-width-relative:page;mso-height-relative:page;" stroked="t" coordsize="21600,21600">
            <v:path arrowok="t"/>
            <v:fill focussize="0,0"/>
            <v:stroke weight="0pt" color="#000000"/>
            <v:imagedata o:title=""/>
            <o:lock v:ext="edit"/>
          </v:line>
        </w:pict>
      </w:r>
      <w:r>
        <w:pict>
          <v:line id="_x0000_s1046" o:spid="_x0000_s1046" o:spt="20" style="position:absolute;left:0pt;margin-left:0pt;margin-top:0pt;height:0pt;width:0pt;mso-position-horizontal-relative:page;mso-position-vertical-relative:page;z-index:251662336;mso-width-relative:page;mso-height-relative:page;" stroked="t" coordsize="21600,21600">
            <v:path arrowok="t"/>
            <v:fill focussize="0,0"/>
            <v:stroke weight="0pt" color="#000000"/>
            <v:imagedata o:title=""/>
            <o:lock v:ext="edit"/>
          </v:line>
        </w:pict>
      </w:r>
      <w:r>
        <w:pict>
          <v:line id="_x0000_s1047" o:spid="_x0000_s1047" o:spt="20" style="position:absolute;left:0pt;margin-left:40pt;margin-top:0pt;height:0pt;width:-40pt;mso-position-horizontal-relative:page;mso-position-vertical-relative:page;z-index:-251651072;mso-width-relative:page;mso-height-relative:page;" stroked="t" coordsize="21600,21600">
            <v:path arrowok="t"/>
            <v:fill focussize="0,0"/>
            <v:stroke weight="0pt" color="#000000"/>
            <v:imagedata o:title=""/>
            <o:lock v:ext="edit"/>
          </v:line>
        </w:pict>
      </w:r>
      <w:r>
        <w:pict>
          <v:line id="_x0000_s1048" o:spid="_x0000_s1048" o:spt="20" style="position:absolute;left:0pt;margin-left:40pt;margin-top:0pt;height:0pt;width:-40pt;mso-position-horizontal-relative:page;mso-position-vertical-relative:page;z-index:251663360;mso-width-relative:page;mso-height-relative:page;" stroked="t" coordsize="21600,21600">
            <v:path arrowok="t"/>
            <v:fill focussize="0,0"/>
            <v:stroke weight="0pt" color="#000000"/>
            <v:imagedata o:title=""/>
            <o:lock v:ext="edit"/>
          </v:line>
        </w:pict>
      </w:r>
    </w:p>
    <w:p w14:paraId="2296397A">
      <w:pPr>
        <w:pStyle w:val="5"/>
        <w:ind w:left="0" w:firstLine="0"/>
        <w:jc w:val="left"/>
        <w:rPr>
          <w:rFonts w:ascii="Arial"/>
          <w:b/>
          <w:sz w:val="20"/>
        </w:rPr>
      </w:pPr>
    </w:p>
    <w:p w14:paraId="1B7FDFD8">
      <w:pPr>
        <w:pStyle w:val="2"/>
        <w:spacing w:before="218"/>
        <w:ind w:left="3079" w:right="1949"/>
        <w:jc w:val="center"/>
      </w:pPr>
      <w:r>
        <w:rPr>
          <w:color w:val="26282F"/>
        </w:rPr>
        <w:t>Решение</w:t>
      </w:r>
    </w:p>
    <w:p w14:paraId="70D5FA3A">
      <w:pPr>
        <w:spacing w:before="0"/>
        <w:ind w:left="3079" w:right="1949" w:firstLine="0"/>
        <w:jc w:val="center"/>
        <w:rPr>
          <w:b/>
          <w:sz w:val="24"/>
        </w:rPr>
      </w:pPr>
      <w:r>
        <w:rPr>
          <w:b/>
          <w:color w:val="26282F"/>
          <w:sz w:val="24"/>
        </w:rPr>
        <w:t>об</w:t>
      </w:r>
      <w:r>
        <w:rPr>
          <w:b/>
          <w:color w:val="26282F"/>
          <w:spacing w:val="-6"/>
          <w:sz w:val="24"/>
        </w:rPr>
        <w:t xml:space="preserve"> </w:t>
      </w:r>
      <w:r>
        <w:rPr>
          <w:b/>
          <w:color w:val="26282F"/>
          <w:sz w:val="24"/>
        </w:rPr>
        <w:t>отказе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в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предоставлении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муниципальной</w:t>
      </w:r>
      <w:r>
        <w:rPr>
          <w:b/>
          <w:color w:val="26282F"/>
          <w:spacing w:val="-5"/>
          <w:sz w:val="24"/>
        </w:rPr>
        <w:t xml:space="preserve"> </w:t>
      </w:r>
      <w:r>
        <w:rPr>
          <w:b/>
          <w:color w:val="26282F"/>
          <w:sz w:val="24"/>
        </w:rPr>
        <w:t>услуги</w:t>
      </w:r>
    </w:p>
    <w:p w14:paraId="26A51C81">
      <w:pPr>
        <w:pStyle w:val="5"/>
        <w:spacing w:before="2"/>
        <w:ind w:left="0" w:firstLine="0"/>
        <w:jc w:val="left"/>
        <w:rPr>
          <w:b/>
          <w:sz w:val="33"/>
        </w:rPr>
      </w:pPr>
    </w:p>
    <w:p w14:paraId="24119A97">
      <w:pPr>
        <w:pStyle w:val="5"/>
        <w:tabs>
          <w:tab w:val="left" w:pos="5374"/>
          <w:tab w:val="left" w:pos="7796"/>
          <w:tab w:val="left" w:pos="11997"/>
        </w:tabs>
        <w:ind w:left="3562" w:firstLine="0"/>
        <w:jc w:val="left"/>
        <w:rPr>
          <w:rFonts w:ascii="Times New Roman" w:hAnsi="Times New Roman"/>
        </w:rPr>
      </w:pPr>
      <w:r>
        <w:t>№</w:t>
      </w:r>
      <w:r>
        <w:rPr>
          <w:rFonts w:ascii="Times New Roman" w:hAnsi="Times New Roman"/>
          <w:u w:val="single"/>
        </w:rPr>
        <w:tab/>
      </w:r>
      <w:r>
        <w:t>от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6991FAA5">
      <w:pPr>
        <w:pStyle w:val="5"/>
        <w:spacing w:before="4"/>
        <w:ind w:left="0" w:firstLine="0"/>
        <w:jc w:val="left"/>
        <w:rPr>
          <w:rFonts w:ascii="Times New Roman"/>
          <w:sz w:val="25"/>
        </w:rPr>
      </w:pPr>
    </w:p>
    <w:p w14:paraId="44D31B82">
      <w:pPr>
        <w:pStyle w:val="5"/>
        <w:ind w:left="108" w:firstLine="0"/>
        <w:jc w:val="left"/>
      </w:pPr>
      <w:r>
        <w:t>Вы</w:t>
      </w:r>
      <w:r>
        <w:rPr>
          <w:spacing w:val="-4"/>
        </w:rPr>
        <w:t xml:space="preserve"> </w:t>
      </w:r>
      <w:r>
        <w:t>обратились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предоставлением</w:t>
      </w:r>
    </w:p>
    <w:p w14:paraId="62920E4F">
      <w:pPr>
        <w:pStyle w:val="5"/>
        <w:tabs>
          <w:tab w:val="left" w:pos="5879"/>
          <w:tab w:val="left" w:pos="9056"/>
          <w:tab w:val="left" w:pos="9427"/>
          <w:tab w:val="left" w:pos="11856"/>
          <w:tab w:val="left" w:pos="12507"/>
          <w:tab w:val="left" w:pos="13396"/>
        </w:tabs>
        <w:ind w:left="108" w:firstLine="0"/>
        <w:jc w:val="left"/>
      </w:pPr>
      <w:r>
        <w:t>Заявление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принято</w:t>
      </w:r>
      <w:r>
        <w:rPr>
          <w:spacing w:val="-2"/>
        </w:rPr>
        <w:t xml:space="preserve"> </w:t>
      </w:r>
      <w:r>
        <w:t>"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6"/>
        </w:rPr>
        <w:t xml:space="preserve"> </w:t>
      </w:r>
      <w:r>
        <w:t>"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6"/>
        </w:rPr>
        <w:t xml:space="preserve"> </w:t>
      </w:r>
      <w:r>
        <w:t>20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6"/>
        </w:rPr>
        <w:t xml:space="preserve"> </w:t>
      </w:r>
      <w:r>
        <w:t>,</w:t>
      </w:r>
    </w:p>
    <w:p w14:paraId="3D3947AA">
      <w:pPr>
        <w:pStyle w:val="5"/>
        <w:tabs>
          <w:tab w:val="left" w:pos="3219"/>
          <w:tab w:val="left" w:pos="9062"/>
        </w:tabs>
        <w:spacing w:before="10"/>
        <w:ind w:left="108" w:firstLine="0"/>
        <w:jc w:val="left"/>
        <w:rPr>
          <w:rFonts w:ascii="Times New Roman" w:hAnsi="Times New Roman"/>
        </w:rPr>
      </w:pPr>
      <w:r>
        <w:t>зарегистрировано</w:t>
      </w:r>
      <w:r>
        <w:rPr>
          <w:spacing w:val="-1"/>
        </w:rPr>
        <w:t xml:space="preserve"> </w:t>
      </w:r>
      <w:r>
        <w:t>№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4C8F728E">
      <w:pPr>
        <w:pStyle w:val="5"/>
        <w:spacing w:before="10" w:line="487" w:lineRule="auto"/>
        <w:ind w:left="108" w:right="4222" w:firstLine="0"/>
        <w:jc w:val="left"/>
      </w:pPr>
      <w:r>
        <w:t>результатам рассмотрения заявления принято решение: отказать в предоставлении</w:t>
      </w:r>
      <w:r>
        <w:rPr>
          <w:spacing w:val="-5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</w:p>
    <w:p w14:paraId="2A764E93">
      <w:pPr>
        <w:pStyle w:val="5"/>
        <w:spacing w:before="2"/>
        <w:ind w:left="3080" w:right="1949" w:firstLine="0"/>
        <w:jc w:val="center"/>
      </w:pPr>
      <w:r>
        <w:t>(причина</w:t>
      </w:r>
      <w:r>
        <w:rPr>
          <w:spacing w:val="-2"/>
        </w:rPr>
        <w:t xml:space="preserve"> </w:t>
      </w:r>
      <w:r>
        <w:t>отказа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назначении</w:t>
      </w:r>
      <w:r>
        <w:rPr>
          <w:spacing w:val="-1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ссылкой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действующее</w:t>
      </w:r>
      <w:r>
        <w:rPr>
          <w:spacing w:val="-1"/>
        </w:rPr>
        <w:t xml:space="preserve"> </w:t>
      </w:r>
      <w:r>
        <w:t>законодательство)</w:t>
      </w:r>
    </w:p>
    <w:p w14:paraId="41F4CC64">
      <w:pPr>
        <w:pStyle w:val="5"/>
        <w:ind w:left="0" w:firstLine="0"/>
        <w:jc w:val="left"/>
      </w:pPr>
    </w:p>
    <w:p w14:paraId="7A03F45F">
      <w:pPr>
        <w:tabs>
          <w:tab w:val="left" w:pos="5179"/>
          <w:tab w:val="left" w:pos="9482"/>
        </w:tabs>
        <w:spacing w:before="0" w:line="249" w:lineRule="auto"/>
        <w:ind w:left="108" w:right="3292" w:firstLine="0"/>
        <w:jc w:val="left"/>
        <w:rPr>
          <w:rFonts w:hint="default"/>
          <w:sz w:val="24"/>
          <w:lang w:val="ru-RU"/>
        </w:rPr>
      </w:pPr>
      <w:r>
        <w:rPr>
          <w:sz w:val="24"/>
        </w:rPr>
        <w:t>Приложение: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(перечень)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7"/>
          <w:sz w:val="24"/>
        </w:rPr>
        <w:t xml:space="preserve"> </w:t>
      </w:r>
      <w:r>
        <w:rPr>
          <w:sz w:val="24"/>
        </w:rPr>
        <w:t>листах.</w:t>
      </w:r>
      <w:r>
        <w:rPr>
          <w:spacing w:val="-50"/>
          <w:sz w:val="24"/>
        </w:rPr>
        <w:t xml:space="preserve"> </w:t>
      </w:r>
      <w:r>
        <w:rPr>
          <w:sz w:val="24"/>
          <w:lang w:val="ru-RU"/>
        </w:rPr>
        <w:t>Начальник</w:t>
      </w:r>
      <w:r>
        <w:rPr>
          <w:rFonts w:hint="default"/>
          <w:sz w:val="24"/>
          <w:lang w:val="ru-RU"/>
        </w:rPr>
        <w:t xml:space="preserve"> отдела благоустройства, ЖКХ и дорожного хозяйства </w:t>
      </w:r>
    </w:p>
    <w:p w14:paraId="52FF38DE">
      <w:pPr>
        <w:spacing w:before="0" w:line="269" w:lineRule="exact"/>
        <w:ind w:left="108" w:right="0" w:firstLine="0"/>
        <w:jc w:val="left"/>
        <w:rPr>
          <w:rFonts w:hint="default"/>
          <w:sz w:val="24"/>
          <w:lang w:val="ru-RU"/>
        </w:rPr>
      </w:pPr>
      <w:r>
        <w:rPr>
          <w:sz w:val="24"/>
        </w:rPr>
        <w:t>Администрации</w:t>
      </w:r>
      <w:r>
        <w:rPr>
          <w:spacing w:val="-6"/>
          <w:sz w:val="24"/>
        </w:rPr>
        <w:t xml:space="preserve"> </w:t>
      </w:r>
      <w:r>
        <w:rPr>
          <w:spacing w:val="-6"/>
          <w:sz w:val="24"/>
          <w:lang w:val="ru-RU"/>
        </w:rPr>
        <w:t>муниципального</w:t>
      </w:r>
      <w:r>
        <w:rPr>
          <w:rFonts w:hint="default"/>
          <w:spacing w:val="-6"/>
          <w:sz w:val="24"/>
          <w:lang w:val="ru-RU"/>
        </w:rPr>
        <w:t xml:space="preserve"> образования «Гиагинское сельское поселение»</w:t>
      </w:r>
    </w:p>
    <w:p w14:paraId="1BF0A53F">
      <w:pPr>
        <w:pStyle w:val="5"/>
        <w:tabs>
          <w:tab w:val="left" w:pos="10368"/>
        </w:tabs>
        <w:ind w:left="7905" w:firstLine="0"/>
        <w:jc w:val="left"/>
      </w:pPr>
      <w:r>
        <w:t>/</w:t>
      </w:r>
      <w:r>
        <w:rPr>
          <w:u w:val="single"/>
        </w:rPr>
        <w:tab/>
      </w:r>
      <w:r>
        <w:t>/</w:t>
      </w:r>
    </w:p>
    <w:p w14:paraId="3B025301">
      <w:pPr>
        <w:pStyle w:val="5"/>
        <w:spacing w:before="4"/>
        <w:ind w:left="0" w:firstLine="0"/>
        <w:jc w:val="left"/>
        <w:rPr>
          <w:sz w:val="16"/>
        </w:rPr>
      </w:pPr>
    </w:p>
    <w:p w14:paraId="1322D091">
      <w:pPr>
        <w:pStyle w:val="5"/>
        <w:tabs>
          <w:tab w:val="left" w:pos="1119"/>
          <w:tab w:val="left" w:pos="4534"/>
        </w:tabs>
        <w:spacing w:before="100"/>
        <w:ind w:left="108" w:firstLine="0"/>
        <w:jc w:val="left"/>
        <w:rPr>
          <w:rFonts w:ascii="Times New Roman" w:hAnsi="Times New Roman"/>
        </w:rPr>
      </w:pPr>
      <w:r>
        <w:t>Исп.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389054FB">
      <w:pPr>
        <w:pStyle w:val="5"/>
        <w:tabs>
          <w:tab w:val="left" w:pos="1119"/>
          <w:tab w:val="left" w:pos="4534"/>
        </w:tabs>
        <w:spacing w:before="10"/>
        <w:ind w:left="108" w:firstLine="0"/>
        <w:jc w:val="left"/>
        <w:rPr>
          <w:rFonts w:ascii="Times New Roman" w:hAnsi="Times New Roman"/>
        </w:rPr>
      </w:pPr>
      <w:r>
        <w:t>Тел.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sectPr>
      <w:pgSz w:w="16840" w:h="11910" w:orient="landscape"/>
      <w:pgMar w:top="1100" w:right="242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decimal"/>
      <w:lvlText w:val="%1)"/>
      <w:lvlJc w:val="left"/>
      <w:pPr>
        <w:ind w:left="100" w:hanging="387"/>
        <w:jc w:val="left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2" w:hanging="38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04" w:hanging="38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56" w:hanging="38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08" w:hanging="38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60" w:hanging="38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2" w:hanging="38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4" w:hanging="38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16" w:hanging="387"/>
      </w:pPr>
      <w:rPr>
        <w:rFonts w:hint="default"/>
        <w:lang w:val="ru-RU" w:eastAsia="en-US" w:bidi="ar-SA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100" w:hanging="276"/>
        <w:jc w:val="right"/>
      </w:pPr>
      <w:rPr>
        <w:rFonts w:hint="default"/>
        <w:w w:val="100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00" w:hanging="515"/>
        <w:jc w:val="left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2" w:tentative="0">
      <w:start w:val="1"/>
      <w:numFmt w:val="decimal"/>
      <w:lvlText w:val="%1.%2.%3."/>
      <w:lvlJc w:val="left"/>
      <w:pPr>
        <w:ind w:left="100" w:hanging="757"/>
        <w:jc w:val="left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56" w:hanging="75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08" w:hanging="75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60" w:hanging="75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2" w:hanging="75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4" w:hanging="75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16" w:hanging="757"/>
      </w:pPr>
      <w:rPr>
        <w:rFonts w:hint="default"/>
        <w:lang w:val="ru-RU" w:eastAsia="en-US" w:bidi="ar-SA"/>
      </w:rPr>
    </w:lvl>
  </w:abstractNum>
  <w:abstractNum w:abstractNumId="2">
    <w:nsid w:val="BF205925"/>
    <w:multiLevelType w:val="multilevel"/>
    <w:tmpl w:val="BF205925"/>
    <w:lvl w:ilvl="0" w:tentative="0">
      <w:start w:val="2"/>
      <w:numFmt w:val="decimal"/>
      <w:lvlText w:val="%1"/>
      <w:lvlJc w:val="left"/>
      <w:pPr>
        <w:ind w:left="1237" w:hanging="418"/>
        <w:jc w:val="left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237" w:hanging="418"/>
        <w:jc w:val="left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16" w:hanging="41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54" w:hanging="41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92" w:hanging="41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930" w:hanging="41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68" w:hanging="41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06" w:hanging="41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44" w:hanging="418"/>
      </w:pPr>
      <w:rPr>
        <w:rFonts w:hint="default"/>
        <w:lang w:val="ru-RU" w:eastAsia="en-US" w:bidi="ar-SA"/>
      </w:rPr>
    </w:lvl>
  </w:abstractNum>
  <w:abstractNum w:abstractNumId="3">
    <w:nsid w:val="CF092B84"/>
    <w:multiLevelType w:val="multilevel"/>
    <w:tmpl w:val="CF092B84"/>
    <w:lvl w:ilvl="0" w:tentative="0">
      <w:start w:val="1"/>
      <w:numFmt w:val="decimal"/>
      <w:lvlText w:val="%1"/>
      <w:lvlJc w:val="left"/>
      <w:pPr>
        <w:ind w:left="1395" w:hanging="576"/>
        <w:jc w:val="left"/>
      </w:pPr>
      <w:rPr>
        <w:rFonts w:hint="default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395" w:hanging="576"/>
        <w:jc w:val="left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44" w:hanging="57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166" w:hanging="57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88" w:hanging="57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10" w:hanging="57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932" w:hanging="57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854" w:hanging="57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76" w:hanging="576"/>
      </w:pPr>
      <w:rPr>
        <w:rFonts w:hint="default"/>
        <w:lang w:val="ru-RU" w:eastAsia="en-US" w:bidi="ar-SA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293" w:hanging="251"/>
        <w:jc w:val="right"/>
      </w:pPr>
      <w:rPr>
        <w:rFonts w:hint="default" w:ascii="Cambria" w:hAnsi="Cambria" w:eastAsia="Cambria" w:cs="Cambria"/>
        <w:b/>
        <w:bCs/>
        <w:color w:val="26282F"/>
        <w:spacing w:val="-1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932" w:hanging="2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5564" w:hanging="2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6196" w:hanging="2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828" w:hanging="2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460" w:hanging="2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8092" w:hanging="2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724" w:hanging="2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356" w:hanging="251"/>
      </w:pPr>
      <w:rPr>
        <w:rFonts w:hint="default"/>
        <w:lang w:val="ru-RU" w:eastAsia="en-US" w:bidi="ar-SA"/>
      </w:rPr>
    </w:lvl>
  </w:abstractNum>
  <w:abstractNum w:abstractNumId="5">
    <w:nsid w:val="0248C179"/>
    <w:multiLevelType w:val="multilevel"/>
    <w:tmpl w:val="0248C179"/>
    <w:lvl w:ilvl="0" w:tentative="0">
      <w:start w:val="1"/>
      <w:numFmt w:val="decimal"/>
      <w:lvlText w:val="%1)"/>
      <w:lvlJc w:val="left"/>
      <w:pPr>
        <w:ind w:left="100" w:hanging="348"/>
        <w:jc w:val="left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2" w:hanging="34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04" w:hanging="34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56" w:hanging="34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08" w:hanging="34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60" w:hanging="34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2" w:hanging="34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4" w:hanging="34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16" w:hanging="348"/>
      </w:pPr>
      <w:rPr>
        <w:rFonts w:hint="default"/>
        <w:lang w:val="ru-RU" w:eastAsia="en-US" w:bidi="ar-SA"/>
      </w:rPr>
    </w:lvl>
  </w:abstractNum>
  <w:abstractNum w:abstractNumId="6">
    <w:nsid w:val="03D62ECE"/>
    <w:multiLevelType w:val="multilevel"/>
    <w:tmpl w:val="03D62ECE"/>
    <w:lvl w:ilvl="0" w:tentative="0">
      <w:start w:val="0"/>
      <w:numFmt w:val="bullet"/>
      <w:lvlText w:val="-"/>
      <w:lvlJc w:val="left"/>
      <w:pPr>
        <w:ind w:left="232" w:hanging="133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00" w:hanging="168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93" w:hanging="16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546" w:hanging="16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00" w:hanging="16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53" w:hanging="16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06" w:hanging="16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60" w:hanging="16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13" w:hanging="168"/>
      </w:pPr>
      <w:rPr>
        <w:rFonts w:hint="default"/>
        <w:lang w:val="ru-RU" w:eastAsia="en-US" w:bidi="ar-SA"/>
      </w:rPr>
    </w:lvl>
  </w:abstractNum>
  <w:abstractNum w:abstractNumId="7">
    <w:nsid w:val="25B654F3"/>
    <w:multiLevelType w:val="multilevel"/>
    <w:tmpl w:val="25B654F3"/>
    <w:lvl w:ilvl="0" w:tentative="0">
      <w:start w:val="4"/>
      <w:numFmt w:val="decimal"/>
      <w:lvlText w:val="%1"/>
      <w:lvlJc w:val="left"/>
      <w:pPr>
        <w:ind w:left="100" w:hanging="576"/>
        <w:jc w:val="left"/>
      </w:pPr>
      <w:rPr>
        <w:rFonts w:hint="default"/>
        <w:lang w:val="ru-RU" w:eastAsia="en-US" w:bidi="ar-SA"/>
      </w:rPr>
    </w:lvl>
    <w:lvl w:ilvl="1" w:tentative="0">
      <w:start w:val="6"/>
      <w:numFmt w:val="decimal"/>
      <w:lvlText w:val="%1.%2."/>
      <w:lvlJc w:val="left"/>
      <w:pPr>
        <w:ind w:left="100" w:hanging="576"/>
        <w:jc w:val="left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04" w:hanging="57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56" w:hanging="57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08" w:hanging="57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60" w:hanging="57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2" w:hanging="57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4" w:hanging="57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16" w:hanging="576"/>
      </w:pPr>
      <w:rPr>
        <w:rFonts w:hint="default"/>
        <w:lang w:val="ru-RU" w:eastAsia="en-US" w:bidi="ar-SA"/>
      </w:rPr>
    </w:lvl>
  </w:abstractNum>
  <w:abstractNum w:abstractNumId="8">
    <w:nsid w:val="59ADCABA"/>
    <w:multiLevelType w:val="multilevel"/>
    <w:tmpl w:val="59ADCABA"/>
    <w:lvl w:ilvl="0" w:tentative="0">
      <w:start w:val="0"/>
      <w:numFmt w:val="bullet"/>
      <w:lvlText w:val="-"/>
      <w:lvlJc w:val="left"/>
      <w:pPr>
        <w:ind w:left="100" w:hanging="133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152" w:hanging="133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204" w:hanging="133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56" w:hanging="133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08" w:hanging="133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60" w:hanging="133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2" w:hanging="133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464" w:hanging="133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516" w:hanging="133"/>
      </w:pPr>
      <w:rPr>
        <w:rFonts w:hint="default"/>
        <w:lang w:val="ru-RU" w:eastAsia="en-US" w:bidi="ar-SA"/>
      </w:rPr>
    </w:lvl>
  </w:abstractNum>
  <w:abstractNum w:abstractNumId="9">
    <w:nsid w:val="72183CF9"/>
    <w:multiLevelType w:val="multilevel"/>
    <w:tmpl w:val="72183CF9"/>
    <w:lvl w:ilvl="0" w:tentative="0">
      <w:start w:val="1"/>
      <w:numFmt w:val="decimal"/>
      <w:lvlText w:val="%1)"/>
      <w:lvlJc w:val="left"/>
      <w:pPr>
        <w:ind w:left="1097" w:hanging="278"/>
        <w:jc w:val="left"/>
      </w:pPr>
      <w:rPr>
        <w:rFonts w:hint="default" w:ascii="Cambria" w:hAnsi="Cambria" w:eastAsia="Cambria" w:cs="Cambria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52" w:hanging="27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04" w:hanging="27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56" w:hanging="27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08" w:hanging="27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60" w:hanging="27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12" w:hanging="27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64" w:hanging="27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716" w:hanging="278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04D35D8D"/>
    <w:rsid w:val="17F9142A"/>
    <w:rsid w:val="2BEC28D6"/>
    <w:rsid w:val="2DA90531"/>
    <w:rsid w:val="327E4025"/>
    <w:rsid w:val="36D8032D"/>
    <w:rsid w:val="3A6C1893"/>
    <w:rsid w:val="4B0A559A"/>
    <w:rsid w:val="520F46D4"/>
    <w:rsid w:val="5B5D4BC2"/>
    <w:rsid w:val="60742984"/>
    <w:rsid w:val="66722C6B"/>
    <w:rsid w:val="69AB2723"/>
    <w:rsid w:val="78D1036C"/>
    <w:rsid w:val="7F0E60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mbria" w:hAnsi="Cambria" w:eastAsia="Cambria" w:cs="Cambria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right="117"/>
      <w:jc w:val="right"/>
      <w:outlineLvl w:val="1"/>
    </w:pPr>
    <w:rPr>
      <w:rFonts w:ascii="Cambria" w:hAnsi="Cambria" w:eastAsia="Cambria" w:cs="Cambria"/>
      <w:b/>
      <w:bCs/>
      <w:sz w:val="24"/>
      <w:szCs w:val="24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00" w:firstLine="720"/>
      <w:jc w:val="both"/>
    </w:pPr>
    <w:rPr>
      <w:rFonts w:ascii="Cambria" w:hAnsi="Cambria" w:eastAsia="Cambria" w:cs="Cambria"/>
      <w:sz w:val="24"/>
      <w:szCs w:val="24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00" w:right="217" w:firstLine="720"/>
      <w:jc w:val="both"/>
    </w:pPr>
    <w:rPr>
      <w:rFonts w:ascii="Cambria" w:hAnsi="Cambria" w:eastAsia="Cambria" w:cs="Cambria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ind w:left="9"/>
      <w:jc w:val="center"/>
    </w:pPr>
    <w:rPr>
      <w:rFonts w:ascii="Cambria" w:hAnsi="Cambria" w:eastAsia="Cambria" w:cs="Cambria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1"/>
    <customShpInfo spid="_x0000_s1040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TotalTime>25</TotalTime>
  <ScaleCrop>false</ScaleCrop>
  <LinksUpToDate>false</LinksUpToDate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2024-05-29T12:02:00Z</dcterms:created>
  <dc:creator>НПП "Гарант-Сервис"</dc:creator>
  <cp:lastModifiedBy>WPS_1706861997</cp:lastModifiedBy>
  <cp:lastPrinted>2024-07-02T10:16:09Z</cp:lastPrinted>
  <dcterms:modified xsi:type="dcterms:W3CDTF">2024-07-02T10:18:22Z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2024-05-21T00:00:00Z</vt:filetime>
  </property>
  <property fmtid="{D5CDD505-2E9C-101B-9397-08002B2CF9AE}" pid="3" name="LastSaved">
    <vt:filetime>2024-05-29T00:00:00Z</vt:filetime>
  </property>
  <property fmtid="{D5CDD505-2E9C-101B-9397-08002B2CF9AE}" pid="4" name="KSOProductBuildVer">
    <vt:lpwstr>1049-12.2.0.17119</vt:lpwstr>
  </property>
  <property fmtid="{D5CDD505-2E9C-101B-9397-08002B2CF9AE}" pid="5" name="ICV">
    <vt:lpwstr>AC5CB13ABC4A4FFDA72B4E6CA52EC96F_13</vt:lpwstr>
  </property>
</Properties>
</file>